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A9D82" w14:textId="77777777" w:rsidR="009629C6" w:rsidRPr="00DB5748" w:rsidRDefault="009629C6" w:rsidP="00DB5748">
      <w:pPr>
        <w:pStyle w:val="Heading3"/>
        <w:keepNext w:val="0"/>
        <w:keepLines w:val="0"/>
        <w:suppressAutoHyphens/>
        <w:spacing w:before="0" w:line="240" w:lineRule="auto"/>
        <w:jc w:val="both"/>
        <w:rPr>
          <w:rFonts w:ascii="Verdana" w:hAnsi="Verdana"/>
          <w:bCs w:val="0"/>
          <w:color w:val="000000"/>
          <w:sz w:val="32"/>
          <w:lang w:val="ru-RU"/>
        </w:rPr>
      </w:pPr>
      <w:r w:rsidRPr="00DB5748">
        <w:rPr>
          <w:rFonts w:ascii="Verdana" w:hAnsi="Verdana"/>
          <w:color w:val="000000"/>
          <w:sz w:val="32"/>
          <w:lang w:val="ru-RU"/>
        </w:rPr>
        <w:t>Человек, создавший Атлантиду</w:t>
      </w:r>
    </w:p>
    <w:p w14:paraId="0C2971B3" w14:textId="3AAF8942" w:rsidR="009629C6" w:rsidRDefault="00970AB3" w:rsidP="00DB5748">
      <w:pPr>
        <w:suppressAutoHyphens/>
        <w:spacing w:after="0" w:line="240" w:lineRule="auto"/>
        <w:jc w:val="both"/>
        <w:rPr>
          <w:rFonts w:ascii="Verdana" w:hAnsi="Verdana"/>
          <w:color w:val="000000"/>
          <w:sz w:val="24"/>
          <w:lang w:val="ru-RU"/>
        </w:rPr>
      </w:pPr>
      <w:r w:rsidRPr="00DB5748">
        <w:rPr>
          <w:rFonts w:ascii="Verdana" w:hAnsi="Verdana"/>
          <w:color w:val="000000"/>
          <w:sz w:val="24"/>
          <w:lang w:val="ru-RU"/>
        </w:rPr>
        <w:t>Валентина Николаевна Журавлёва</w:t>
      </w:r>
    </w:p>
    <w:p w14:paraId="7B318BA7" w14:textId="77777777" w:rsidR="00D52B4E" w:rsidRPr="00DB5748" w:rsidRDefault="00D52B4E" w:rsidP="00DB5748">
      <w:pPr>
        <w:suppressAutoHyphens/>
        <w:spacing w:after="0" w:line="240" w:lineRule="auto"/>
        <w:jc w:val="both"/>
        <w:rPr>
          <w:rFonts w:ascii="Verdana" w:hAnsi="Verdana"/>
          <w:color w:val="000000"/>
          <w:sz w:val="24"/>
          <w:lang w:val="ru-RU"/>
        </w:rPr>
      </w:pPr>
    </w:p>
    <w:p w14:paraId="2CFBA1F7"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p>
    <w:p w14:paraId="4C815493" w14:textId="595D4222" w:rsidR="009629C6" w:rsidRPr="00DB5748" w:rsidRDefault="009629C6" w:rsidP="00D52B4E">
      <w:pPr>
        <w:suppressAutoHyphens/>
        <w:spacing w:after="0" w:line="240" w:lineRule="auto"/>
        <w:jc w:val="center"/>
        <w:rPr>
          <w:rFonts w:ascii="Verdana" w:hAnsi="Verdana"/>
          <w:color w:val="000000"/>
          <w:sz w:val="20"/>
        </w:rPr>
      </w:pPr>
      <w:r w:rsidRPr="00DB5748">
        <w:rPr>
          <w:rFonts w:ascii="Verdana" w:hAnsi="Verdana"/>
          <w:noProof/>
          <w:color w:val="000000"/>
          <w:sz w:val="20"/>
        </w:rPr>
        <w:drawing>
          <wp:inline distT="0" distB="0" distL="0" distR="0" wp14:anchorId="13BA0BFD" wp14:editId="1F96057D">
            <wp:extent cx="4300855" cy="4224655"/>
            <wp:effectExtent l="0" t="0" r="444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00855" cy="4224655"/>
                    </a:xfrm>
                    <a:prstGeom prst="rect">
                      <a:avLst/>
                    </a:prstGeom>
                    <a:noFill/>
                    <a:ln>
                      <a:noFill/>
                    </a:ln>
                  </pic:spPr>
                </pic:pic>
              </a:graphicData>
            </a:graphic>
          </wp:inline>
        </w:drawing>
      </w:r>
    </w:p>
    <w:p w14:paraId="18966F0F" w14:textId="77777777" w:rsidR="009629C6" w:rsidRPr="00DB5748" w:rsidRDefault="009629C6" w:rsidP="00DB5748">
      <w:pPr>
        <w:suppressAutoHyphens/>
        <w:spacing w:after="0" w:line="240" w:lineRule="auto"/>
        <w:ind w:firstLine="283"/>
        <w:jc w:val="both"/>
        <w:rPr>
          <w:rFonts w:ascii="Verdana" w:hAnsi="Verdana"/>
          <w:color w:val="000000"/>
          <w:sz w:val="20"/>
        </w:rPr>
      </w:pPr>
    </w:p>
    <w:p w14:paraId="30E71DA8" w14:textId="77777777" w:rsidR="009629C6" w:rsidRPr="00DB5748" w:rsidRDefault="009629C6" w:rsidP="00DB5748">
      <w:pPr>
        <w:suppressAutoHyphens/>
        <w:spacing w:after="0" w:line="240" w:lineRule="auto"/>
        <w:ind w:firstLine="283"/>
        <w:jc w:val="both"/>
        <w:rPr>
          <w:rFonts w:ascii="Verdana" w:hAnsi="Verdana"/>
          <w:color w:val="000000"/>
          <w:sz w:val="20"/>
        </w:rPr>
      </w:pPr>
    </w:p>
    <w:p w14:paraId="2D697426" w14:textId="77777777" w:rsidR="009629C6" w:rsidRPr="00DB5748" w:rsidRDefault="009629C6" w:rsidP="00CD182D">
      <w:pPr>
        <w:pStyle w:val="Epigraph"/>
        <w:widowControl/>
        <w:suppressAutoHyphens/>
        <w:spacing w:after="60"/>
        <w:ind w:left="2835" w:firstLine="0"/>
        <w:rPr>
          <w:rFonts w:ascii="Verdana" w:hAnsi="Verdana"/>
          <w:color w:val="000000"/>
          <w:sz w:val="20"/>
        </w:rPr>
      </w:pPr>
      <w:r w:rsidRPr="00DB5748">
        <w:rPr>
          <w:rFonts w:ascii="Verdana" w:hAnsi="Verdana"/>
          <w:color w:val="000000"/>
          <w:sz w:val="20"/>
        </w:rPr>
        <w:t>Это повесть о путях познания, кстати сказать — прошу простить меня, но почему люди думают, что познание — что-то ужасно скучное?</w:t>
      </w:r>
    </w:p>
    <w:p w14:paraId="41999F89" w14:textId="77777777" w:rsidR="009629C6" w:rsidRPr="00DB5748" w:rsidRDefault="009629C6" w:rsidP="00CD182D">
      <w:pPr>
        <w:pStyle w:val="EpigraphAuthor"/>
        <w:widowControl/>
        <w:suppressAutoHyphens/>
        <w:ind w:left="2835" w:firstLine="0"/>
        <w:rPr>
          <w:rFonts w:ascii="Verdana" w:hAnsi="Verdana"/>
          <w:b w:val="0"/>
          <w:color w:val="000000"/>
          <w:sz w:val="20"/>
        </w:rPr>
      </w:pPr>
      <w:r w:rsidRPr="00DB5748">
        <w:rPr>
          <w:rFonts w:ascii="Verdana" w:hAnsi="Verdana"/>
          <w:b w:val="0"/>
          <w:color w:val="000000"/>
          <w:sz w:val="20"/>
        </w:rPr>
        <w:t>Карел Чапек</w:t>
      </w:r>
    </w:p>
    <w:p w14:paraId="3D8A1A6B"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p>
    <w:p w14:paraId="762457EE"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bCs/>
          <w:color w:val="000000"/>
          <w:sz w:val="20"/>
          <w:lang w:val="ru-RU"/>
        </w:rPr>
        <w:t>В</w:t>
      </w:r>
      <w:r w:rsidRPr="00DB5748">
        <w:rPr>
          <w:rFonts w:ascii="Verdana" w:hAnsi="Verdana"/>
          <w:color w:val="000000"/>
          <w:sz w:val="20"/>
          <w:lang w:val="ru-RU"/>
        </w:rPr>
        <w:t xml:space="preserve"> етер несет над океаном серые волны туч. Они проходят низко, задевая мачты корабля, сливаются с дымом вулкана и исчезают за горизонтом.</w:t>
      </w:r>
    </w:p>
    <w:p w14:paraId="6B4E363A"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Где-то в стороне</w:t>
      </w:r>
      <w:r w:rsidRPr="00DB5748">
        <w:rPr>
          <w:rFonts w:ascii="Verdana" w:hAnsi="Verdana"/>
          <w:color w:val="000000"/>
          <w:sz w:val="20"/>
        </w:rPr>
        <w:t> </w:t>
      </w:r>
      <w:r w:rsidRPr="00DB5748">
        <w:rPr>
          <w:rFonts w:ascii="Verdana" w:hAnsi="Verdana"/>
          <w:color w:val="000000"/>
          <w:sz w:val="20"/>
          <w:lang w:val="ru-RU"/>
        </w:rPr>
        <w:t>— Атлантида. Ее не видно из окна каюты. Но временами доносится раскатистый, неестественно продолжительный гром</w:t>
      </w:r>
      <w:r w:rsidRPr="00DB5748">
        <w:rPr>
          <w:rFonts w:ascii="Verdana" w:hAnsi="Verdana"/>
          <w:color w:val="000000"/>
          <w:sz w:val="20"/>
        </w:rPr>
        <w:t> </w:t>
      </w:r>
      <w:r w:rsidRPr="00DB5748">
        <w:rPr>
          <w:rFonts w:ascii="Verdana" w:hAnsi="Verdana"/>
          <w:color w:val="000000"/>
          <w:sz w:val="20"/>
          <w:lang w:val="ru-RU"/>
        </w:rPr>
        <w:t>— это бушует вулкан. Лавовые потоки обрушиваются в океан, и изрезанная молниями завеса пара, дыма, пепла скрывает Атлантиду.</w:t>
      </w:r>
    </w:p>
    <w:p w14:paraId="32833726" w14:textId="3ED6A1B6" w:rsidR="009629C6" w:rsidRPr="00DB5748" w:rsidRDefault="00D52B4E" w:rsidP="00DB5748">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w:t>
      </w:r>
      <w:r w:rsidR="009629C6" w:rsidRPr="00DB5748">
        <w:rPr>
          <w:rFonts w:ascii="Verdana" w:hAnsi="Verdana"/>
          <w:color w:val="000000"/>
          <w:sz w:val="20"/>
          <w:lang w:val="ru-RU"/>
        </w:rPr>
        <w:t>Иркутск</w:t>
      </w:r>
      <w:r>
        <w:rPr>
          <w:rFonts w:ascii="Verdana" w:hAnsi="Verdana"/>
          <w:color w:val="000000"/>
          <w:sz w:val="20"/>
          <w:lang w:val="ru-RU"/>
        </w:rPr>
        <w:t>»</w:t>
      </w:r>
      <w:r w:rsidR="009629C6" w:rsidRPr="00DB5748">
        <w:rPr>
          <w:rFonts w:ascii="Verdana" w:hAnsi="Verdana"/>
          <w:color w:val="000000"/>
          <w:sz w:val="20"/>
          <w:lang w:val="ru-RU"/>
        </w:rPr>
        <w:t xml:space="preserve"> дважды пытался приблизиться к острову</w:t>
      </w:r>
      <w:r w:rsidR="009629C6" w:rsidRPr="00DB5748">
        <w:rPr>
          <w:rFonts w:ascii="Verdana" w:hAnsi="Verdana"/>
          <w:color w:val="000000"/>
          <w:sz w:val="20"/>
        </w:rPr>
        <w:t> </w:t>
      </w:r>
      <w:r w:rsidR="009629C6" w:rsidRPr="00DB5748">
        <w:rPr>
          <w:rFonts w:ascii="Verdana" w:hAnsi="Verdana"/>
          <w:color w:val="000000"/>
          <w:sz w:val="20"/>
          <w:lang w:val="ru-RU"/>
        </w:rPr>
        <w:t>— и оба раза безуспешно. Надо ждать. Извержение закончится, лава застынет, и ветер развеет тучи пепла А пока надо ждать.</w:t>
      </w:r>
    </w:p>
    <w:p w14:paraId="6EE76BD1"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Я хожу по каюте и вспоминаю.</w:t>
      </w:r>
    </w:p>
    <w:p w14:paraId="3F2027EA" w14:textId="7558B60B"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 xml:space="preserve">Это произошло три месяца назад. Утром из-за горизонта выползло багровое, расплывшееся солнце. Ревзин, стоявший рядом со мной на мостике подводной лодки, сказал: </w:t>
      </w:r>
      <w:r w:rsidR="00D52B4E">
        <w:rPr>
          <w:rFonts w:ascii="Verdana" w:hAnsi="Verdana"/>
          <w:color w:val="000000"/>
          <w:sz w:val="20"/>
          <w:lang w:val="ru-RU"/>
        </w:rPr>
        <w:t>«</w:t>
      </w:r>
      <w:r w:rsidRPr="00DB5748">
        <w:rPr>
          <w:rFonts w:ascii="Verdana" w:hAnsi="Verdana"/>
          <w:color w:val="000000"/>
          <w:sz w:val="20"/>
          <w:lang w:val="ru-RU"/>
        </w:rPr>
        <w:t>Солнце красно поутру</w:t>
      </w:r>
      <w:r w:rsidRPr="00DB5748">
        <w:rPr>
          <w:rFonts w:ascii="Verdana" w:hAnsi="Verdana"/>
          <w:color w:val="000000"/>
          <w:sz w:val="20"/>
        </w:rPr>
        <w:t> </w:t>
      </w:r>
      <w:r w:rsidRPr="00DB5748">
        <w:rPr>
          <w:rFonts w:ascii="Verdana" w:hAnsi="Verdana"/>
          <w:color w:val="000000"/>
          <w:sz w:val="20"/>
          <w:lang w:val="ru-RU"/>
        </w:rPr>
        <w:t>— моряку не по нутру</w:t>
      </w:r>
      <w:r w:rsidR="00D52B4E">
        <w:rPr>
          <w:rFonts w:ascii="Verdana" w:hAnsi="Verdana"/>
          <w:color w:val="000000"/>
          <w:sz w:val="20"/>
          <w:lang w:val="ru-RU"/>
        </w:rPr>
        <w:t>»</w:t>
      </w:r>
      <w:r w:rsidRPr="00DB5748">
        <w:rPr>
          <w:rFonts w:ascii="Verdana" w:hAnsi="Verdana"/>
          <w:color w:val="000000"/>
          <w:sz w:val="20"/>
          <w:lang w:val="ru-RU"/>
        </w:rPr>
        <w:t>... Точная примета. Ураган будет</w:t>
      </w:r>
      <w:r w:rsidR="00D52B4E">
        <w:rPr>
          <w:rFonts w:ascii="Verdana" w:hAnsi="Verdana"/>
          <w:color w:val="000000"/>
          <w:sz w:val="20"/>
          <w:lang w:val="ru-RU"/>
        </w:rPr>
        <w:t>»</w:t>
      </w:r>
      <w:r w:rsidRPr="00DB5748">
        <w:rPr>
          <w:rFonts w:ascii="Verdana" w:hAnsi="Verdana"/>
          <w:color w:val="000000"/>
          <w:sz w:val="20"/>
          <w:lang w:val="ru-RU"/>
        </w:rPr>
        <w:t>.</w:t>
      </w:r>
    </w:p>
    <w:p w14:paraId="4FA80091"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Ураган начался около полудня.</w:t>
      </w:r>
    </w:p>
    <w:p w14:paraId="7B2A9C3B"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На юге возникла растрепанная тучка, быстро разрослась, затянула лазурь неба черно-багровым покрывалом. Ветер расколол зеркальную поверхность океана, вспучил серо-фиолетовые холмы волн. С глухим, стонущим воем наползал циклон.</w:t>
      </w:r>
    </w:p>
    <w:p w14:paraId="2CB8704E" w14:textId="5DDB33A1" w:rsidR="009629C6" w:rsidRPr="00DB5748" w:rsidRDefault="00D52B4E" w:rsidP="00DB5748">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w:t>
      </w:r>
      <w:r w:rsidR="009629C6" w:rsidRPr="00DB5748">
        <w:rPr>
          <w:rFonts w:ascii="Verdana" w:hAnsi="Verdana"/>
          <w:color w:val="000000"/>
          <w:sz w:val="20"/>
          <w:lang w:val="ru-RU"/>
        </w:rPr>
        <w:t>Динго</w:t>
      </w:r>
      <w:r>
        <w:rPr>
          <w:rFonts w:ascii="Verdana" w:hAnsi="Verdana"/>
          <w:color w:val="000000"/>
          <w:sz w:val="20"/>
          <w:lang w:val="ru-RU"/>
        </w:rPr>
        <w:t>»</w:t>
      </w:r>
      <w:r w:rsidR="009629C6" w:rsidRPr="00DB5748">
        <w:rPr>
          <w:rFonts w:ascii="Verdana" w:hAnsi="Verdana"/>
          <w:color w:val="000000"/>
          <w:sz w:val="20"/>
          <w:lang w:val="ru-RU"/>
        </w:rPr>
        <w:t xml:space="preserve"> погрузилась на глубину в полтораста метров. Волнение здесь совсем не ощущалось. Только теперь я поняла, почему Завитаев предпочитает вести основные </w:t>
      </w:r>
      <w:r w:rsidR="009629C6" w:rsidRPr="00DB5748">
        <w:rPr>
          <w:rFonts w:ascii="Verdana" w:hAnsi="Verdana"/>
          <w:color w:val="000000"/>
          <w:sz w:val="20"/>
          <w:lang w:val="ru-RU"/>
        </w:rPr>
        <w:lastRenderedPageBreak/>
        <w:t xml:space="preserve">работы с небольшой и тесной подводной лодки, а не с лайнера </w:t>
      </w:r>
      <w:r>
        <w:rPr>
          <w:rFonts w:ascii="Verdana" w:hAnsi="Verdana"/>
          <w:color w:val="000000"/>
          <w:sz w:val="20"/>
          <w:lang w:val="ru-RU"/>
        </w:rPr>
        <w:t>«</w:t>
      </w:r>
      <w:r w:rsidR="009629C6" w:rsidRPr="00DB5748">
        <w:rPr>
          <w:rFonts w:ascii="Verdana" w:hAnsi="Verdana"/>
          <w:color w:val="000000"/>
          <w:sz w:val="20"/>
          <w:lang w:val="ru-RU"/>
        </w:rPr>
        <w:t>Иркутск</w:t>
      </w:r>
      <w:r>
        <w:rPr>
          <w:rFonts w:ascii="Verdana" w:hAnsi="Verdana"/>
          <w:color w:val="000000"/>
          <w:sz w:val="20"/>
          <w:lang w:val="ru-RU"/>
        </w:rPr>
        <w:t>»</w:t>
      </w:r>
      <w:r w:rsidR="009629C6" w:rsidRPr="00DB5748">
        <w:rPr>
          <w:rFonts w:ascii="Verdana" w:hAnsi="Verdana"/>
          <w:color w:val="000000"/>
          <w:sz w:val="20"/>
          <w:lang w:val="ru-RU"/>
        </w:rPr>
        <w:t>, главной базы экспедиции. Впрочем, нужно иметь крепкие нервы, чтобы работать, не обращая внимания на зловещую тишину, нарушаемую лишь шипением воздуха в трубах, прерывистым гулом двигателей, негромкими и потому особенно напряженными командами.</w:t>
      </w:r>
    </w:p>
    <w:p w14:paraId="3AB93754"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В шлюзовой камере шла подготовка к спуску двух еще уцелевших роботов-водолазов. Я не сомневалась, что они погибнут, как и шесть предыдущих. Но меня не спрашивали.</w:t>
      </w:r>
    </w:p>
    <w:p w14:paraId="6E8C66EE"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Я протиснулась в носовой отсек, заменявший нам кают-компанию. За узким металлическим столом сидел Ревзин. Накануне мы договорились, что я прочитаю ему еще несколько глав из рукописи романа.</w:t>
      </w:r>
    </w:p>
    <w:p w14:paraId="1B55BB5D"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Я хорошо знала, что роман этот никогда не будет дописан. После встречи с Завитаевым многое изменилось. Я уже сомневалась в существовании Атлантиды, Завитаев все-таки сумел внушить мне свои идеи. Но дело было не в романе. Просто Ревзин умел слушать. Это большое искусство. Во всяком случае, с точки зрения писателя.</w:t>
      </w:r>
    </w:p>
    <w:p w14:paraId="43019ED9"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Широкоплечий, грузный, на первый взгляд малоподвижный, Ревзин доставал из просторного кармана комбинезона большой желтый кожаный портсигар, раскладывал на столе листья табака (ему присылали их откуда-то из-под Полтавы), складывал трубочками и не спеша резал своим острым, как бритва, водолазным ножом. При этом он внимательно слушал меня и</w:t>
      </w:r>
      <w:r w:rsidRPr="00DB5748">
        <w:rPr>
          <w:rFonts w:ascii="Verdana" w:hAnsi="Verdana"/>
          <w:color w:val="000000"/>
          <w:sz w:val="20"/>
        </w:rPr>
        <w:t> </w:t>
      </w:r>
      <w:r w:rsidRPr="00DB5748">
        <w:rPr>
          <w:rFonts w:ascii="Verdana" w:hAnsi="Verdana"/>
          <w:color w:val="000000"/>
          <w:sz w:val="20"/>
          <w:lang w:val="ru-RU"/>
        </w:rPr>
        <w:t>— я подметила,</w:t>
      </w:r>
      <w:r w:rsidRPr="00DB5748">
        <w:rPr>
          <w:rFonts w:ascii="Verdana" w:hAnsi="Verdana"/>
          <w:color w:val="000000"/>
          <w:sz w:val="20"/>
        </w:rPr>
        <w:t> </w:t>
      </w:r>
      <w:r w:rsidRPr="00DB5748">
        <w:rPr>
          <w:rFonts w:ascii="Verdana" w:hAnsi="Verdana"/>
          <w:color w:val="000000"/>
          <w:sz w:val="20"/>
          <w:lang w:val="ru-RU"/>
        </w:rPr>
        <w:t>— когда ему нравилось, отодвигал искрошенный табак, негромко постукивал черенком ножа о стол. Если же, по его мнению, что-то было не так, он откровенно морщил широкое лицо, щурил узкие, с хитринкой глаза, приглаживал редкие, коротко стриженные седые волосы.</w:t>
      </w:r>
    </w:p>
    <w:p w14:paraId="3037D049"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Ревзин был почти вдвое старше меня. Он удивительно напоминал старого служаку-боцмана. В нем было все, что в таких случаях полагается показывать на киноэкранах: массивная, тяжелая фигура, пудовые кулаки, квадратный подбородок, медлительные движения. Но глаза сразу стирали это впечатление. Хитроватые, даже лукавые, весело и добро усмехающиеся, умные, смотрящие по ту сторону слов, эти глаза выдавали настоящего Ревзина</w:t>
      </w:r>
      <w:r w:rsidRPr="00DB5748">
        <w:rPr>
          <w:rFonts w:ascii="Verdana" w:hAnsi="Verdana"/>
          <w:color w:val="000000"/>
          <w:sz w:val="20"/>
        </w:rPr>
        <w:t> </w:t>
      </w:r>
      <w:r w:rsidRPr="00DB5748">
        <w:rPr>
          <w:rFonts w:ascii="Verdana" w:hAnsi="Verdana"/>
          <w:color w:val="000000"/>
          <w:sz w:val="20"/>
          <w:lang w:val="ru-RU"/>
        </w:rPr>
        <w:t>— талантливейшего инженера, человека высокого ума, немного старомодной, но тонкой культуры.</w:t>
      </w:r>
    </w:p>
    <w:p w14:paraId="683E581C"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Ревзин ждал меня. На столе были разложены табачные листья. Надо заметить, что Ревзин курил очень редко</w:t>
      </w:r>
      <w:r w:rsidRPr="00DB5748">
        <w:rPr>
          <w:rFonts w:ascii="Verdana" w:hAnsi="Verdana"/>
          <w:color w:val="000000"/>
          <w:sz w:val="20"/>
        </w:rPr>
        <w:t> </w:t>
      </w:r>
      <w:r w:rsidRPr="00DB5748">
        <w:rPr>
          <w:rFonts w:ascii="Verdana" w:hAnsi="Verdana"/>
          <w:color w:val="000000"/>
          <w:sz w:val="20"/>
          <w:lang w:val="ru-RU"/>
        </w:rPr>
        <w:t>— два, может быть, три раза в день. Но возиться с табаком и трубкой он любил.</w:t>
      </w:r>
    </w:p>
    <w:p w14:paraId="3AC710F9"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Завитаев готовит роботов?</w:t>
      </w:r>
      <w:r w:rsidRPr="00DB5748">
        <w:rPr>
          <w:rFonts w:ascii="Verdana" w:hAnsi="Verdana"/>
          <w:color w:val="000000"/>
          <w:sz w:val="20"/>
        </w:rPr>
        <w:t> </w:t>
      </w:r>
      <w:r w:rsidRPr="00DB5748">
        <w:rPr>
          <w:rFonts w:ascii="Verdana" w:hAnsi="Verdana"/>
          <w:color w:val="000000"/>
          <w:sz w:val="20"/>
          <w:lang w:val="ru-RU"/>
        </w:rPr>
        <w:t>— спросил Ревзин. Поморщился, выслушав ответ. Достал нож, долго рассматривал лезвие, потом сказал:</w:t>
      </w:r>
      <w:r w:rsidRPr="00DB5748">
        <w:rPr>
          <w:rFonts w:ascii="Verdana" w:hAnsi="Verdana"/>
          <w:color w:val="000000"/>
          <w:sz w:val="20"/>
        </w:rPr>
        <w:t> </w:t>
      </w:r>
      <w:r w:rsidRPr="00DB5748">
        <w:rPr>
          <w:rFonts w:ascii="Verdana" w:hAnsi="Verdana"/>
          <w:color w:val="000000"/>
          <w:sz w:val="20"/>
          <w:lang w:val="ru-RU"/>
        </w:rPr>
        <w:t>— Пропадут...</w:t>
      </w:r>
    </w:p>
    <w:p w14:paraId="01E30264"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Я тоже думала, что роботы погибнут. Но меня интересовало мнение специалиста.</w:t>
      </w:r>
    </w:p>
    <w:p w14:paraId="7CDF7950"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Почему пропадут, Павел Данилыч?</w:t>
      </w:r>
      <w:r w:rsidRPr="00DB5748">
        <w:rPr>
          <w:rFonts w:ascii="Verdana" w:hAnsi="Verdana"/>
          <w:color w:val="000000"/>
          <w:sz w:val="20"/>
        </w:rPr>
        <w:t> </w:t>
      </w:r>
      <w:r w:rsidRPr="00DB5748">
        <w:rPr>
          <w:rFonts w:ascii="Verdana" w:hAnsi="Verdana"/>
          <w:color w:val="000000"/>
          <w:sz w:val="20"/>
          <w:lang w:val="ru-RU"/>
        </w:rPr>
        <w:t>— спросила я.</w:t>
      </w:r>
    </w:p>
    <w:p w14:paraId="243DDABE"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Ревзин пожал плечами:</w:t>
      </w:r>
    </w:p>
    <w:p w14:paraId="73FD6BFC"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Автоматика!</w:t>
      </w:r>
    </w:p>
    <w:p w14:paraId="5C248EE4"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Это прозвучало не очень одобрительно.</w:t>
      </w:r>
    </w:p>
    <w:p w14:paraId="018AB3D9"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Ну и что?</w:t>
      </w:r>
    </w:p>
    <w:p w14:paraId="41223857"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А то, что роботы управляются ультразвуковым лучом. Когда роботы глубоко залезают в кратер вулкана... представляете, что происходит? Луч упирается в скалу, управление нарушается.</w:t>
      </w:r>
    </w:p>
    <w:p w14:paraId="58D83766"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Но роботы имеют и независимое, кибернетическое управление.</w:t>
      </w:r>
    </w:p>
    <w:p w14:paraId="79D22888"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Ревзин махнул рукой:</w:t>
      </w:r>
    </w:p>
    <w:p w14:paraId="0E69D981"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Вся эта кибернетическая музыка работает, в конечном счете, по программе, составленной человеком. А человек почти ничего не знает о больших глубинах. Поэтому и машина плохо соображает. Если, скажем,</w:t>
      </w:r>
      <w:r w:rsidRPr="00DB5748">
        <w:rPr>
          <w:rFonts w:ascii="Verdana" w:hAnsi="Verdana"/>
          <w:color w:val="000000"/>
          <w:sz w:val="20"/>
        </w:rPr>
        <w:t> </w:t>
      </w:r>
      <w:r w:rsidRPr="00DB5748">
        <w:rPr>
          <w:rFonts w:ascii="Verdana" w:hAnsi="Verdana"/>
          <w:color w:val="000000"/>
          <w:sz w:val="20"/>
          <w:lang w:val="ru-RU"/>
        </w:rPr>
        <w:t>— он усмехнулся,</w:t>
      </w:r>
      <w:r w:rsidRPr="00DB5748">
        <w:rPr>
          <w:rFonts w:ascii="Verdana" w:hAnsi="Verdana"/>
          <w:color w:val="000000"/>
          <w:sz w:val="20"/>
        </w:rPr>
        <w:t> </w:t>
      </w:r>
      <w:r w:rsidRPr="00DB5748">
        <w:rPr>
          <w:rFonts w:ascii="Verdana" w:hAnsi="Verdana"/>
          <w:color w:val="000000"/>
          <w:sz w:val="20"/>
          <w:lang w:val="ru-RU"/>
        </w:rPr>
        <w:t>— если появится морской змей...</w:t>
      </w:r>
    </w:p>
    <w:p w14:paraId="0DC9D327"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А вы верите?</w:t>
      </w:r>
    </w:p>
    <w:p w14:paraId="12B635DE"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Я водолаз!</w:t>
      </w:r>
    </w:p>
    <w:p w14:paraId="733D500D"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Судя по интонации, он верил.</w:t>
      </w:r>
    </w:p>
    <w:p w14:paraId="1234EABA"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Мы помолчали.</w:t>
      </w:r>
    </w:p>
    <w:p w14:paraId="131D998B"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Ладно,</w:t>
      </w:r>
      <w:r w:rsidRPr="00DB5748">
        <w:rPr>
          <w:rFonts w:ascii="Verdana" w:hAnsi="Verdana"/>
          <w:color w:val="000000"/>
          <w:sz w:val="20"/>
        </w:rPr>
        <w:t> </w:t>
      </w:r>
      <w:r w:rsidRPr="00DB5748">
        <w:rPr>
          <w:rFonts w:ascii="Verdana" w:hAnsi="Verdana"/>
          <w:color w:val="000000"/>
          <w:sz w:val="20"/>
          <w:lang w:val="ru-RU"/>
        </w:rPr>
        <w:t>— сказал Ревзин.</w:t>
      </w:r>
      <w:r w:rsidRPr="00DB5748">
        <w:rPr>
          <w:rFonts w:ascii="Verdana" w:hAnsi="Verdana"/>
          <w:color w:val="000000"/>
          <w:sz w:val="20"/>
        </w:rPr>
        <w:t> </w:t>
      </w:r>
      <w:r w:rsidRPr="00DB5748">
        <w:rPr>
          <w:rFonts w:ascii="Verdana" w:hAnsi="Verdana"/>
          <w:color w:val="000000"/>
          <w:sz w:val="20"/>
          <w:lang w:val="ru-RU"/>
        </w:rPr>
        <w:t>— Давайте почитаем.</w:t>
      </w:r>
    </w:p>
    <w:p w14:paraId="71983745"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Я открыла рукопись.</w:t>
      </w:r>
    </w:p>
    <w:p w14:paraId="778D40BC"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p>
    <w:p w14:paraId="00F95114" w14:textId="77777777" w:rsidR="009629C6" w:rsidRPr="00DB5748" w:rsidRDefault="009629C6" w:rsidP="00DB5748">
      <w:pPr>
        <w:pStyle w:val="Heading6"/>
        <w:keepNext w:val="0"/>
        <w:keepLines w:val="0"/>
        <w:suppressAutoHyphens/>
        <w:spacing w:before="0" w:line="240" w:lineRule="auto"/>
        <w:ind w:firstLine="283"/>
        <w:jc w:val="both"/>
        <w:rPr>
          <w:rFonts w:ascii="Verdana" w:hAnsi="Verdana"/>
          <w:b/>
          <w:color w:val="000000"/>
          <w:sz w:val="20"/>
          <w:lang w:val="ru-RU"/>
        </w:rPr>
      </w:pPr>
      <w:r w:rsidRPr="00DB5748">
        <w:rPr>
          <w:rFonts w:ascii="Verdana" w:hAnsi="Verdana"/>
          <w:color w:val="000000"/>
          <w:sz w:val="20"/>
          <w:lang w:val="ru-RU"/>
        </w:rPr>
        <w:lastRenderedPageBreak/>
        <w:t>* * *</w:t>
      </w:r>
    </w:p>
    <w:p w14:paraId="77A82B94"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p>
    <w:p w14:paraId="099CB944" w14:textId="61ADACC8"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 xml:space="preserve">Эти главы были написаны почти два года назад. В то время шла дискуссия о местонахождении затонувшего острова. Большинство ученых считало, что Атлантида находилась за Гибралтарским проливом, в Атлантическом океане. По другой гипотезе, Атлантида была расположена в восточной части Средиземного моря. Эту версию впервые выдвинул в середине прошлого века русский ученый Норов, заметивший, что в сочинениях греческих и римских авторов понятия </w:t>
      </w:r>
      <w:r w:rsidR="00D52B4E">
        <w:rPr>
          <w:rFonts w:ascii="Verdana" w:hAnsi="Verdana"/>
          <w:color w:val="000000"/>
          <w:sz w:val="20"/>
          <w:lang w:val="ru-RU"/>
        </w:rPr>
        <w:t>«</w:t>
      </w:r>
      <w:r w:rsidRPr="00DB5748">
        <w:rPr>
          <w:rFonts w:ascii="Verdana" w:hAnsi="Verdana"/>
          <w:color w:val="000000"/>
          <w:sz w:val="20"/>
          <w:lang w:val="ru-RU"/>
        </w:rPr>
        <w:t>Атлант</w:t>
      </w:r>
      <w:r w:rsidR="00D52B4E">
        <w:rPr>
          <w:rFonts w:ascii="Verdana" w:hAnsi="Verdana"/>
          <w:color w:val="000000"/>
          <w:sz w:val="20"/>
          <w:lang w:val="ru-RU"/>
        </w:rPr>
        <w:t>»</w:t>
      </w:r>
      <w:r w:rsidRPr="00DB5748">
        <w:rPr>
          <w:rFonts w:ascii="Verdana" w:hAnsi="Verdana"/>
          <w:color w:val="000000"/>
          <w:sz w:val="20"/>
          <w:lang w:val="ru-RU"/>
        </w:rPr>
        <w:t xml:space="preserve">, </w:t>
      </w:r>
      <w:r w:rsidR="00D52B4E">
        <w:rPr>
          <w:rFonts w:ascii="Verdana" w:hAnsi="Verdana"/>
          <w:color w:val="000000"/>
          <w:sz w:val="20"/>
          <w:lang w:val="ru-RU"/>
        </w:rPr>
        <w:t>«</w:t>
      </w:r>
      <w:r w:rsidRPr="00DB5748">
        <w:rPr>
          <w:rFonts w:ascii="Verdana" w:hAnsi="Verdana"/>
          <w:color w:val="000000"/>
          <w:sz w:val="20"/>
          <w:lang w:val="ru-RU"/>
        </w:rPr>
        <w:t>Атлантия</w:t>
      </w:r>
      <w:r w:rsidR="00D52B4E">
        <w:rPr>
          <w:rFonts w:ascii="Verdana" w:hAnsi="Verdana"/>
          <w:color w:val="000000"/>
          <w:sz w:val="20"/>
          <w:lang w:val="ru-RU"/>
        </w:rPr>
        <w:t>»</w:t>
      </w:r>
      <w:r w:rsidRPr="00DB5748">
        <w:rPr>
          <w:rFonts w:ascii="Verdana" w:hAnsi="Verdana"/>
          <w:color w:val="000000"/>
          <w:sz w:val="20"/>
          <w:lang w:val="ru-RU"/>
        </w:rPr>
        <w:t xml:space="preserve"> связываются именно с восточной частью Средиземного моря.</w:t>
      </w:r>
    </w:p>
    <w:p w14:paraId="5C7C2551"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Копаясь в материалах, так или иначе относящихся к Атлантиде, я обратила внимание на одну деталь, свидетельствующую в пользу Норова и его сторонников. Атланты, если верить рассказанному Платоном преданию, собирались завоевать Грецию и Египет. Для острова, находящегося в восточной части Средиземного моря, обе эти страны соседние, поэтому такая война вполне вероятна. Если же Атлантида была расположена за Гибралтаром, то трудно допустить, чтобы атланты начали войну с Грецией, предварительно не завоевав Испании, Италии, северо-западного побережья Африки. Однако в этом случае гибель самой Атлантиды еще не означала гибели государства атлантов. Если бы, например, Македония погибла в то время, как Александр Македонский дошел до границ Индии, уничтожило бы это созданную им империю? Разумеется, нет. Но точно так же не могло бесследно исчезнуть государство атлантов, если бы его воины прошли от Гибралтара до Греции. Поэтому логичнее предположить, что Атлантида была сравнительно небольшим островом, близким к берегам Греции и Египта. Быть может, современный Крит</w:t>
      </w:r>
      <w:r w:rsidRPr="00DB5748">
        <w:rPr>
          <w:rFonts w:ascii="Verdana" w:hAnsi="Verdana"/>
          <w:color w:val="000000"/>
          <w:sz w:val="20"/>
        </w:rPr>
        <w:t> </w:t>
      </w:r>
      <w:r w:rsidRPr="00DB5748">
        <w:rPr>
          <w:rFonts w:ascii="Verdana" w:hAnsi="Verdana"/>
          <w:color w:val="000000"/>
          <w:sz w:val="20"/>
          <w:lang w:val="ru-RU"/>
        </w:rPr>
        <w:t>— часть затонувшей когда-то Атлантиды.</w:t>
      </w:r>
    </w:p>
    <w:p w14:paraId="21B0766F"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На этом предположении и основывался роман. Писалось легко, и я давно бы закончила книгу, если бы не встреча с Завитаевым. Я пришла проконсультировать у него один чисто технический вопрос. А уходила с ясным сознанием, что книга не нужна.</w:t>
      </w:r>
    </w:p>
    <w:p w14:paraId="09BC4A48" w14:textId="1722F6E8"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Завитаев не верил в Атлантиду, и я ничего не могла ему доказать. Завитаев спорил с необыкновенным мастерством. Он столкнул обе гипотезы и уничтожил их взаимными доводами. Каскад парадоксальных рассуждений, целая россыпь внешне очень убедительных доводов</w:t>
      </w:r>
      <w:r w:rsidRPr="00DB5748">
        <w:rPr>
          <w:rFonts w:ascii="Verdana" w:hAnsi="Verdana"/>
          <w:color w:val="000000"/>
          <w:sz w:val="20"/>
        </w:rPr>
        <w:t> </w:t>
      </w:r>
      <w:r w:rsidRPr="00DB5748">
        <w:rPr>
          <w:rFonts w:ascii="Verdana" w:hAnsi="Verdana"/>
          <w:color w:val="000000"/>
          <w:sz w:val="20"/>
          <w:lang w:val="ru-RU"/>
        </w:rPr>
        <w:t xml:space="preserve">— и от моих представлений почти ничего не осталось. </w:t>
      </w:r>
      <w:r w:rsidR="00D52B4E">
        <w:rPr>
          <w:rFonts w:ascii="Verdana" w:hAnsi="Verdana"/>
          <w:color w:val="000000"/>
          <w:sz w:val="20"/>
          <w:lang w:val="ru-RU"/>
        </w:rPr>
        <w:t>«</w:t>
      </w:r>
      <w:r w:rsidRPr="00DB5748">
        <w:rPr>
          <w:rFonts w:ascii="Verdana" w:hAnsi="Verdana"/>
          <w:color w:val="000000"/>
          <w:sz w:val="20"/>
          <w:lang w:val="ru-RU"/>
        </w:rPr>
        <w:t>Подумайте,</w:t>
      </w:r>
      <w:r w:rsidRPr="00DB5748">
        <w:rPr>
          <w:rFonts w:ascii="Verdana" w:hAnsi="Verdana"/>
          <w:color w:val="000000"/>
          <w:sz w:val="20"/>
        </w:rPr>
        <w:t> </w:t>
      </w:r>
      <w:r w:rsidRPr="00DB5748">
        <w:rPr>
          <w:rFonts w:ascii="Verdana" w:hAnsi="Verdana"/>
          <w:color w:val="000000"/>
          <w:sz w:val="20"/>
          <w:lang w:val="ru-RU"/>
        </w:rPr>
        <w:t>— говорил Завитаев,</w:t>
      </w:r>
      <w:r w:rsidRPr="00DB5748">
        <w:rPr>
          <w:rFonts w:ascii="Verdana" w:hAnsi="Verdana"/>
          <w:color w:val="000000"/>
          <w:sz w:val="20"/>
        </w:rPr>
        <w:t> </w:t>
      </w:r>
      <w:r w:rsidRPr="00DB5748">
        <w:rPr>
          <w:rFonts w:ascii="Verdana" w:hAnsi="Verdana"/>
          <w:color w:val="000000"/>
          <w:sz w:val="20"/>
          <w:lang w:val="ru-RU"/>
        </w:rPr>
        <w:t>— сторонники атлантической гипотезы ссылаются на то, что описанная Платоном столица Атлантиды похожа на существовавший у ацтеков город Тенохтитлан. Отсюда делают вывод, что ацтеки копировали атлантов. А вы ссылаетесь на то, что Атлантида как две капли воды похожа на Кноссу, раскопанную археологами столицу критского царя Миноса. Кто же прав? И вы и ваши противники. В этом вся суть. Описанная Платоном Атлантида похожа на любой город той эпохи. Это ярче всего свидетельствует о том, что Атлантида имеет мифический характер. Ведь у каждого реального города есть свои неповторимые черты. А у Атлантиды их нет... Искать этот мифический город бесполезно. Но его можно создать</w:t>
      </w:r>
      <w:r w:rsidR="00D52B4E">
        <w:rPr>
          <w:rFonts w:ascii="Verdana" w:hAnsi="Verdana"/>
          <w:color w:val="000000"/>
          <w:sz w:val="20"/>
          <w:lang w:val="ru-RU"/>
        </w:rPr>
        <w:t>»</w:t>
      </w:r>
      <w:r w:rsidRPr="00DB5748">
        <w:rPr>
          <w:rFonts w:ascii="Verdana" w:hAnsi="Verdana"/>
          <w:color w:val="000000"/>
          <w:sz w:val="20"/>
          <w:lang w:val="ru-RU"/>
        </w:rPr>
        <w:t>.</w:t>
      </w:r>
    </w:p>
    <w:p w14:paraId="177A6A59" w14:textId="0F4AD54D"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 xml:space="preserve">Помню, в первый момент меня очень удивило слово </w:t>
      </w:r>
      <w:r w:rsidR="00D52B4E">
        <w:rPr>
          <w:rFonts w:ascii="Verdana" w:hAnsi="Verdana"/>
          <w:color w:val="000000"/>
          <w:sz w:val="20"/>
          <w:lang w:val="ru-RU"/>
        </w:rPr>
        <w:t>«</w:t>
      </w:r>
      <w:r w:rsidRPr="00DB5748">
        <w:rPr>
          <w:rFonts w:ascii="Verdana" w:hAnsi="Verdana"/>
          <w:color w:val="000000"/>
          <w:sz w:val="20"/>
          <w:lang w:val="ru-RU"/>
        </w:rPr>
        <w:t>создать</w:t>
      </w:r>
      <w:r w:rsidR="00D52B4E">
        <w:rPr>
          <w:rFonts w:ascii="Verdana" w:hAnsi="Verdana"/>
          <w:color w:val="000000"/>
          <w:sz w:val="20"/>
          <w:lang w:val="ru-RU"/>
        </w:rPr>
        <w:t>»</w:t>
      </w:r>
      <w:r w:rsidRPr="00DB5748">
        <w:rPr>
          <w:rFonts w:ascii="Verdana" w:hAnsi="Verdana"/>
          <w:color w:val="000000"/>
          <w:sz w:val="20"/>
          <w:lang w:val="ru-RU"/>
        </w:rPr>
        <w:t>. Мне даже показалось, что Завитаев оговорился. Однако он действительно имел в виду создание Атлантиды!</w:t>
      </w:r>
    </w:p>
    <w:p w14:paraId="4E4EA907"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Сейчас идея Завитаева представляется мне вполне закономерной. Но тогда я была ошеломлена. Я даже пыталась возражать. А Завитаев улыбался. Я не знала, что его проект уже принят...</w:t>
      </w:r>
    </w:p>
    <w:p w14:paraId="3AB7636F" w14:textId="3CFE81DE"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У Завитаева молодое лицо и старый лоб. Контраст удивительный. Лоб прорезан глубокими горизонтальными морщинами</w:t>
      </w:r>
      <w:r w:rsidRPr="00DB5748">
        <w:rPr>
          <w:rFonts w:ascii="Verdana" w:hAnsi="Verdana"/>
          <w:color w:val="000000"/>
          <w:sz w:val="20"/>
        </w:rPr>
        <w:t> </w:t>
      </w:r>
      <w:r w:rsidRPr="00DB5748">
        <w:rPr>
          <w:rFonts w:ascii="Verdana" w:hAnsi="Verdana"/>
          <w:color w:val="000000"/>
          <w:sz w:val="20"/>
          <w:lang w:val="ru-RU"/>
        </w:rPr>
        <w:t xml:space="preserve">— верный признак, что человек живет напряженной умственной жизнью. Позже Завитаев признался мне: </w:t>
      </w:r>
      <w:r w:rsidR="00D52B4E">
        <w:rPr>
          <w:rFonts w:ascii="Verdana" w:hAnsi="Verdana"/>
          <w:color w:val="000000"/>
          <w:sz w:val="20"/>
          <w:lang w:val="ru-RU"/>
        </w:rPr>
        <w:t>«</w:t>
      </w:r>
      <w:r w:rsidRPr="00DB5748">
        <w:rPr>
          <w:rFonts w:ascii="Verdana" w:hAnsi="Verdana"/>
          <w:color w:val="000000"/>
          <w:sz w:val="20"/>
          <w:lang w:val="ru-RU"/>
        </w:rPr>
        <w:t>Я отвык так просто отдыхать. Не могу отвлечься от мыслей. Единственное, что я научился,</w:t>
      </w:r>
      <w:r w:rsidRPr="00DB5748">
        <w:rPr>
          <w:rFonts w:ascii="Verdana" w:hAnsi="Verdana"/>
          <w:color w:val="000000"/>
          <w:sz w:val="20"/>
        </w:rPr>
        <w:t> </w:t>
      </w:r>
      <w:r w:rsidRPr="00DB5748">
        <w:rPr>
          <w:rFonts w:ascii="Verdana" w:hAnsi="Verdana"/>
          <w:color w:val="000000"/>
          <w:sz w:val="20"/>
          <w:lang w:val="ru-RU"/>
        </w:rPr>
        <w:t>— переключать мысли. Думаешь об одном, затем</w:t>
      </w:r>
      <w:r w:rsidRPr="00DB5748">
        <w:rPr>
          <w:rFonts w:ascii="Verdana" w:hAnsi="Verdana"/>
          <w:color w:val="000000"/>
          <w:sz w:val="20"/>
        </w:rPr>
        <w:t> </w:t>
      </w:r>
      <w:r w:rsidRPr="00DB5748">
        <w:rPr>
          <w:rFonts w:ascii="Verdana" w:hAnsi="Verdana"/>
          <w:color w:val="000000"/>
          <w:sz w:val="20"/>
          <w:lang w:val="ru-RU"/>
        </w:rPr>
        <w:t>— раз!</w:t>
      </w:r>
      <w:r w:rsidRPr="00DB5748">
        <w:rPr>
          <w:rFonts w:ascii="Verdana" w:hAnsi="Verdana"/>
          <w:color w:val="000000"/>
          <w:sz w:val="20"/>
        </w:rPr>
        <w:t> </w:t>
      </w:r>
      <w:r w:rsidRPr="00DB5748">
        <w:rPr>
          <w:rFonts w:ascii="Verdana" w:hAnsi="Verdana"/>
          <w:color w:val="000000"/>
          <w:sz w:val="20"/>
          <w:lang w:val="ru-RU"/>
        </w:rPr>
        <w:t>— словно рычаг передвинулся... Скрежет, скрип</w:t>
      </w:r>
      <w:r w:rsidRPr="00DB5748">
        <w:rPr>
          <w:rFonts w:ascii="Verdana" w:hAnsi="Verdana"/>
          <w:color w:val="000000"/>
          <w:sz w:val="20"/>
        </w:rPr>
        <w:t> </w:t>
      </w:r>
      <w:r w:rsidRPr="00DB5748">
        <w:rPr>
          <w:rFonts w:ascii="Verdana" w:hAnsi="Verdana"/>
          <w:color w:val="000000"/>
          <w:sz w:val="20"/>
          <w:lang w:val="ru-RU"/>
        </w:rPr>
        <w:t>— и мысли потекли по другому руслу</w:t>
      </w:r>
      <w:r w:rsidR="00D52B4E">
        <w:rPr>
          <w:rFonts w:ascii="Verdana" w:hAnsi="Verdana"/>
          <w:color w:val="000000"/>
          <w:sz w:val="20"/>
          <w:lang w:val="ru-RU"/>
        </w:rPr>
        <w:t>»</w:t>
      </w:r>
      <w:r w:rsidRPr="00DB5748">
        <w:rPr>
          <w:rFonts w:ascii="Verdana" w:hAnsi="Verdana"/>
          <w:color w:val="000000"/>
          <w:sz w:val="20"/>
          <w:lang w:val="ru-RU"/>
        </w:rPr>
        <w:t xml:space="preserve">. Я переспросила: </w:t>
      </w:r>
      <w:r w:rsidR="00D52B4E">
        <w:rPr>
          <w:rFonts w:ascii="Verdana" w:hAnsi="Verdana"/>
          <w:color w:val="000000"/>
          <w:sz w:val="20"/>
          <w:lang w:val="ru-RU"/>
        </w:rPr>
        <w:t>«</w:t>
      </w:r>
      <w:r w:rsidRPr="00DB5748">
        <w:rPr>
          <w:rFonts w:ascii="Verdana" w:hAnsi="Verdana"/>
          <w:color w:val="000000"/>
          <w:sz w:val="20"/>
          <w:lang w:val="ru-RU"/>
        </w:rPr>
        <w:t>Скрежет и скрип?</w:t>
      </w:r>
      <w:r w:rsidR="00D52B4E">
        <w:rPr>
          <w:rFonts w:ascii="Verdana" w:hAnsi="Verdana"/>
          <w:color w:val="000000"/>
          <w:sz w:val="20"/>
          <w:lang w:val="ru-RU"/>
        </w:rPr>
        <w:t>»</w:t>
      </w:r>
      <w:r w:rsidRPr="00DB5748">
        <w:rPr>
          <w:rFonts w:ascii="Verdana" w:hAnsi="Verdana"/>
          <w:color w:val="000000"/>
          <w:sz w:val="20"/>
          <w:lang w:val="ru-RU"/>
        </w:rPr>
        <w:t xml:space="preserve"> Завитаев кивнул: </w:t>
      </w:r>
      <w:r w:rsidR="00D52B4E">
        <w:rPr>
          <w:rFonts w:ascii="Verdana" w:hAnsi="Verdana"/>
          <w:color w:val="000000"/>
          <w:sz w:val="20"/>
          <w:lang w:val="ru-RU"/>
        </w:rPr>
        <w:t>«</w:t>
      </w:r>
      <w:r w:rsidRPr="00DB5748">
        <w:rPr>
          <w:rFonts w:ascii="Verdana" w:hAnsi="Verdana"/>
          <w:color w:val="000000"/>
          <w:sz w:val="20"/>
          <w:lang w:val="ru-RU"/>
        </w:rPr>
        <w:t>Еще как! Мысль, если она чего-нибудь стоит, не любит, чтобы ее отключали. Она любит, чтобы ее думали. Но переключаться приходится. Это заменяет отдых</w:t>
      </w:r>
      <w:r w:rsidR="00D52B4E">
        <w:rPr>
          <w:rFonts w:ascii="Verdana" w:hAnsi="Verdana"/>
          <w:color w:val="000000"/>
          <w:sz w:val="20"/>
          <w:lang w:val="ru-RU"/>
        </w:rPr>
        <w:t>»</w:t>
      </w:r>
      <w:r w:rsidRPr="00DB5748">
        <w:rPr>
          <w:rFonts w:ascii="Verdana" w:hAnsi="Verdana"/>
          <w:color w:val="000000"/>
          <w:sz w:val="20"/>
          <w:lang w:val="ru-RU"/>
        </w:rPr>
        <w:t>. На мой взгляд</w:t>
      </w:r>
      <w:r w:rsidRPr="00DB5748">
        <w:rPr>
          <w:rFonts w:ascii="Verdana" w:hAnsi="Verdana"/>
          <w:color w:val="000000"/>
          <w:sz w:val="20"/>
        </w:rPr>
        <w:t> </w:t>
      </w:r>
      <w:r w:rsidRPr="00DB5748">
        <w:rPr>
          <w:rFonts w:ascii="Verdana" w:hAnsi="Verdana"/>
          <w:color w:val="000000"/>
          <w:sz w:val="20"/>
          <w:lang w:val="ru-RU"/>
        </w:rPr>
        <w:t>— плохо заменяет. Именно поэтому у Завитаева молодое лицо, но старый лоб. И морщины становятся глубже, когда Завитаев улыбается.</w:t>
      </w:r>
    </w:p>
    <w:p w14:paraId="286E76C3" w14:textId="5CC36C4E" w:rsidR="009629C6" w:rsidRPr="00DB5748" w:rsidRDefault="00D52B4E" w:rsidP="00DB5748">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w:t>
      </w:r>
      <w:r w:rsidR="009629C6" w:rsidRPr="00DB5748">
        <w:rPr>
          <w:rFonts w:ascii="Verdana" w:hAnsi="Verdana"/>
          <w:color w:val="000000"/>
          <w:sz w:val="20"/>
          <w:lang w:val="ru-RU"/>
        </w:rPr>
        <w:t>Не ожидал, что фантаст может быть таким скептиком,</w:t>
      </w:r>
      <w:r w:rsidR="009629C6" w:rsidRPr="00DB5748">
        <w:rPr>
          <w:rFonts w:ascii="Verdana" w:hAnsi="Verdana"/>
          <w:color w:val="000000"/>
          <w:sz w:val="20"/>
        </w:rPr>
        <w:t> </w:t>
      </w:r>
      <w:r w:rsidR="009629C6" w:rsidRPr="00DB5748">
        <w:rPr>
          <w:rFonts w:ascii="Verdana" w:hAnsi="Verdana"/>
          <w:color w:val="000000"/>
          <w:sz w:val="20"/>
          <w:lang w:val="ru-RU"/>
        </w:rPr>
        <w:t>— посмеивался Завитаев.</w:t>
      </w:r>
      <w:r w:rsidR="009629C6" w:rsidRPr="00DB5748">
        <w:rPr>
          <w:rFonts w:ascii="Verdana" w:hAnsi="Verdana"/>
          <w:color w:val="000000"/>
          <w:sz w:val="20"/>
        </w:rPr>
        <w:t> </w:t>
      </w:r>
      <w:r w:rsidR="009629C6" w:rsidRPr="00DB5748">
        <w:rPr>
          <w:rFonts w:ascii="Verdana" w:hAnsi="Verdana"/>
          <w:color w:val="000000"/>
          <w:sz w:val="20"/>
          <w:lang w:val="ru-RU"/>
        </w:rPr>
        <w:t>— Знаете, это потому, что вы женщина. В глубине души женщины консервативны. Даже когда они фантазируют... Нет, серьезно, почему вы не верите?</w:t>
      </w:r>
      <w:r>
        <w:rPr>
          <w:rFonts w:ascii="Verdana" w:hAnsi="Verdana"/>
          <w:color w:val="000000"/>
          <w:sz w:val="20"/>
          <w:lang w:val="ru-RU"/>
        </w:rPr>
        <w:t>»</w:t>
      </w:r>
    </w:p>
    <w:p w14:paraId="30CEDDB9"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Почему я не верила? Трудно сказать. Даже в наш необыкновенный век идея Завитаева была слишком необычна и слишком дерзка. Завитаев предлагал создавать искусственные острова путем управляемого извержения вулканов.</w:t>
      </w:r>
    </w:p>
    <w:p w14:paraId="0B1CD59B" w14:textId="73A24099"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 xml:space="preserve">При естественных извержениях подводных вулканов иногда действительно образуются небольшие островки. Это я знала. Но Завитаев шел значительно дальше. Он говорил о принципиальной возможности вызвать истечение магмы в любой точке океана. Он выдвигал метод расчета, который, по его мнению, давал возможность заранее предвидеть масштабы и результаты извержения. Завитаев говорил о новых портах в океане, о создании искусственных перешейков (например, в Беринговом проливе, между Азией и Америкой). Больше того: он планировал изменение климата путем образования защитных барьеров, отбрасывающих холодные течения. Наконец, он предвидел в будущем создание новых территорий в заранее выбранных благоприятных климатических условиях. </w:t>
      </w:r>
      <w:r w:rsidR="00D52B4E">
        <w:rPr>
          <w:rFonts w:ascii="Verdana" w:hAnsi="Verdana"/>
          <w:color w:val="000000"/>
          <w:sz w:val="20"/>
          <w:lang w:val="ru-RU"/>
        </w:rPr>
        <w:t>«</w:t>
      </w:r>
      <w:r w:rsidRPr="00DB5748">
        <w:rPr>
          <w:rFonts w:ascii="Verdana" w:hAnsi="Verdana"/>
          <w:color w:val="000000"/>
          <w:sz w:val="20"/>
          <w:lang w:val="ru-RU"/>
        </w:rPr>
        <w:t>Вы же привыкли к искусственным морям и озерам,</w:t>
      </w:r>
      <w:r w:rsidRPr="00DB5748">
        <w:rPr>
          <w:rFonts w:ascii="Verdana" w:hAnsi="Verdana"/>
          <w:color w:val="000000"/>
          <w:sz w:val="20"/>
        </w:rPr>
        <w:t> </w:t>
      </w:r>
      <w:r w:rsidRPr="00DB5748">
        <w:rPr>
          <w:rFonts w:ascii="Verdana" w:hAnsi="Verdana"/>
          <w:color w:val="000000"/>
          <w:sz w:val="20"/>
          <w:lang w:val="ru-RU"/>
        </w:rPr>
        <w:t>— говорил он мне в тот вечер.</w:t>
      </w:r>
      <w:r w:rsidRPr="00DB5748">
        <w:rPr>
          <w:rFonts w:ascii="Verdana" w:hAnsi="Verdana"/>
          <w:color w:val="000000"/>
          <w:sz w:val="20"/>
        </w:rPr>
        <w:t> </w:t>
      </w:r>
      <w:r w:rsidRPr="00DB5748">
        <w:rPr>
          <w:rFonts w:ascii="Verdana" w:hAnsi="Verdana"/>
          <w:color w:val="000000"/>
          <w:sz w:val="20"/>
          <w:lang w:val="ru-RU"/>
        </w:rPr>
        <w:t>— Какой фантастикой казался когда-то проект поворота сибирских рек и создания моря в Сибири! Сейчас это уже реальность... Следующий этап</w:t>
      </w:r>
      <w:r w:rsidRPr="00DB5748">
        <w:rPr>
          <w:rFonts w:ascii="Verdana" w:hAnsi="Verdana"/>
          <w:color w:val="000000"/>
          <w:sz w:val="20"/>
        </w:rPr>
        <w:t> </w:t>
      </w:r>
      <w:r w:rsidRPr="00DB5748">
        <w:rPr>
          <w:rFonts w:ascii="Verdana" w:hAnsi="Verdana"/>
          <w:color w:val="000000"/>
          <w:sz w:val="20"/>
          <w:lang w:val="ru-RU"/>
        </w:rPr>
        <w:t>— создание искусственных островов. Человек перекроит океан, как перекроил материки...</w:t>
      </w:r>
      <w:r w:rsidR="00D52B4E">
        <w:rPr>
          <w:rFonts w:ascii="Verdana" w:hAnsi="Verdana"/>
          <w:color w:val="000000"/>
          <w:sz w:val="20"/>
          <w:lang w:val="ru-RU"/>
        </w:rPr>
        <w:t>»</w:t>
      </w:r>
    </w:p>
    <w:p w14:paraId="6C3B5527" w14:textId="501EC1AE" w:rsidR="009629C6" w:rsidRDefault="00D52B4E" w:rsidP="00DB5748">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w:t>
      </w:r>
      <w:r w:rsidR="009629C6" w:rsidRPr="00DB5748">
        <w:rPr>
          <w:rFonts w:ascii="Verdana" w:hAnsi="Verdana"/>
          <w:color w:val="000000"/>
          <w:sz w:val="20"/>
          <w:lang w:val="ru-RU"/>
        </w:rPr>
        <w:t>Помните, как Брюсов описывает гибель Атлантиды?</w:t>
      </w:r>
      <w:r w:rsidR="009629C6" w:rsidRPr="00DB5748">
        <w:rPr>
          <w:rFonts w:ascii="Verdana" w:hAnsi="Verdana"/>
          <w:color w:val="000000"/>
          <w:sz w:val="20"/>
        </w:rPr>
        <w:t> </w:t>
      </w:r>
      <w:r w:rsidR="009629C6" w:rsidRPr="00DB5748">
        <w:rPr>
          <w:rFonts w:ascii="Verdana" w:hAnsi="Verdana"/>
          <w:color w:val="000000"/>
          <w:sz w:val="20"/>
          <w:lang w:val="ru-RU"/>
        </w:rPr>
        <w:t>— спросил в тот вечер Завитаев.</w:t>
      </w:r>
      <w:r w:rsidR="009629C6" w:rsidRPr="00DB5748">
        <w:rPr>
          <w:rFonts w:ascii="Verdana" w:hAnsi="Verdana"/>
          <w:color w:val="000000"/>
          <w:sz w:val="20"/>
        </w:rPr>
        <w:t> </w:t>
      </w:r>
      <w:r w:rsidR="009629C6" w:rsidRPr="00DB5748">
        <w:rPr>
          <w:rFonts w:ascii="Verdana" w:hAnsi="Verdana"/>
          <w:color w:val="000000"/>
          <w:sz w:val="20"/>
          <w:lang w:val="ru-RU"/>
        </w:rPr>
        <w:t>— Есть у него стихи... кончаются они так:</w:t>
      </w:r>
    </w:p>
    <w:p w14:paraId="46F905C7" w14:textId="77777777" w:rsidR="00D52B4E" w:rsidRPr="00DB5748" w:rsidRDefault="00D52B4E" w:rsidP="00DB5748">
      <w:pPr>
        <w:suppressAutoHyphens/>
        <w:spacing w:after="0" w:line="240" w:lineRule="auto"/>
        <w:ind w:firstLine="283"/>
        <w:jc w:val="both"/>
        <w:rPr>
          <w:rFonts w:ascii="Verdana" w:hAnsi="Verdana"/>
          <w:color w:val="000000"/>
          <w:sz w:val="20"/>
          <w:lang w:val="ru-RU"/>
        </w:rPr>
      </w:pPr>
    </w:p>
    <w:p w14:paraId="3B3E9BB3" w14:textId="77777777" w:rsidR="009629C6" w:rsidRPr="00D52B4E" w:rsidRDefault="009629C6" w:rsidP="00DB5748">
      <w:pPr>
        <w:suppressAutoHyphens/>
        <w:spacing w:after="0" w:line="240" w:lineRule="auto"/>
        <w:ind w:firstLine="283"/>
        <w:jc w:val="both"/>
        <w:rPr>
          <w:rFonts w:ascii="Verdana" w:hAnsi="Verdana"/>
          <w:i/>
          <w:iCs/>
          <w:color w:val="000000"/>
          <w:sz w:val="20"/>
          <w:lang w:val="ru-RU"/>
        </w:rPr>
      </w:pPr>
      <w:r w:rsidRPr="00D52B4E">
        <w:rPr>
          <w:rFonts w:ascii="Verdana" w:hAnsi="Verdana"/>
          <w:i/>
          <w:iCs/>
          <w:color w:val="000000"/>
          <w:sz w:val="20"/>
          <w:lang w:val="ru-RU"/>
        </w:rPr>
        <w:t>Дерзко умы молодые</w:t>
      </w:r>
    </w:p>
    <w:p w14:paraId="6BE7F678" w14:textId="77777777" w:rsidR="009629C6" w:rsidRPr="00D52B4E" w:rsidRDefault="009629C6" w:rsidP="00DB5748">
      <w:pPr>
        <w:suppressAutoHyphens/>
        <w:spacing w:after="0" w:line="240" w:lineRule="auto"/>
        <w:ind w:firstLine="283"/>
        <w:jc w:val="both"/>
        <w:rPr>
          <w:rFonts w:ascii="Verdana" w:hAnsi="Verdana"/>
          <w:i/>
          <w:iCs/>
          <w:color w:val="000000"/>
          <w:sz w:val="20"/>
          <w:lang w:val="ru-RU"/>
        </w:rPr>
      </w:pPr>
      <w:r w:rsidRPr="00D52B4E">
        <w:rPr>
          <w:rFonts w:ascii="Verdana" w:hAnsi="Verdana"/>
          <w:i/>
          <w:iCs/>
          <w:color w:val="000000"/>
          <w:sz w:val="20"/>
          <w:lang w:val="ru-RU"/>
        </w:rPr>
        <w:t>Дальше, вперед посягнули,</w:t>
      </w:r>
    </w:p>
    <w:p w14:paraId="3CE74EA2" w14:textId="77777777" w:rsidR="009629C6" w:rsidRPr="00D52B4E" w:rsidRDefault="009629C6" w:rsidP="00DB5748">
      <w:pPr>
        <w:suppressAutoHyphens/>
        <w:spacing w:after="0" w:line="240" w:lineRule="auto"/>
        <w:ind w:firstLine="283"/>
        <w:jc w:val="both"/>
        <w:rPr>
          <w:rFonts w:ascii="Verdana" w:hAnsi="Verdana"/>
          <w:i/>
          <w:iCs/>
          <w:color w:val="000000"/>
          <w:sz w:val="20"/>
          <w:lang w:val="ru-RU"/>
        </w:rPr>
      </w:pPr>
      <w:r w:rsidRPr="00D52B4E">
        <w:rPr>
          <w:rFonts w:ascii="Verdana" w:hAnsi="Verdana"/>
          <w:i/>
          <w:iCs/>
          <w:color w:val="000000"/>
          <w:sz w:val="20"/>
          <w:lang w:val="ru-RU"/>
        </w:rPr>
        <w:t>К целям запретным стремясь...</w:t>
      </w:r>
    </w:p>
    <w:p w14:paraId="10C06C34" w14:textId="77777777" w:rsidR="009629C6" w:rsidRPr="00D52B4E" w:rsidRDefault="009629C6" w:rsidP="00DB5748">
      <w:pPr>
        <w:suppressAutoHyphens/>
        <w:spacing w:after="0" w:line="240" w:lineRule="auto"/>
        <w:ind w:firstLine="283"/>
        <w:jc w:val="both"/>
        <w:rPr>
          <w:rFonts w:ascii="Verdana" w:hAnsi="Verdana"/>
          <w:i/>
          <w:iCs/>
          <w:color w:val="000000"/>
          <w:sz w:val="20"/>
          <w:lang w:val="ru-RU"/>
        </w:rPr>
      </w:pPr>
      <w:r w:rsidRPr="00D52B4E">
        <w:rPr>
          <w:rFonts w:ascii="Verdana" w:hAnsi="Verdana"/>
          <w:i/>
          <w:iCs/>
          <w:color w:val="000000"/>
          <w:sz w:val="20"/>
          <w:lang w:val="ru-RU"/>
        </w:rPr>
        <w:t>Грозно восстали стихии,</w:t>
      </w:r>
    </w:p>
    <w:p w14:paraId="4103C814" w14:textId="77777777" w:rsidR="009629C6" w:rsidRPr="00D52B4E" w:rsidRDefault="009629C6" w:rsidP="00DB5748">
      <w:pPr>
        <w:suppressAutoHyphens/>
        <w:spacing w:after="0" w:line="240" w:lineRule="auto"/>
        <w:ind w:firstLine="283"/>
        <w:jc w:val="both"/>
        <w:rPr>
          <w:rFonts w:ascii="Verdana" w:hAnsi="Verdana"/>
          <w:i/>
          <w:iCs/>
          <w:color w:val="000000"/>
          <w:sz w:val="20"/>
          <w:lang w:val="ru-RU"/>
        </w:rPr>
      </w:pPr>
      <w:r w:rsidRPr="00D52B4E">
        <w:rPr>
          <w:rFonts w:ascii="Verdana" w:hAnsi="Verdana"/>
          <w:i/>
          <w:iCs/>
          <w:color w:val="000000"/>
          <w:sz w:val="20"/>
          <w:lang w:val="ru-RU"/>
        </w:rPr>
        <w:t>В буре, и в громе, и в гуле</w:t>
      </w:r>
    </w:p>
    <w:p w14:paraId="491F8227" w14:textId="77777777" w:rsidR="009629C6" w:rsidRPr="00D52B4E" w:rsidRDefault="009629C6" w:rsidP="00DB5748">
      <w:pPr>
        <w:suppressAutoHyphens/>
        <w:spacing w:after="0" w:line="240" w:lineRule="auto"/>
        <w:ind w:firstLine="283"/>
        <w:jc w:val="both"/>
        <w:rPr>
          <w:rFonts w:ascii="Verdana" w:hAnsi="Verdana"/>
          <w:i/>
          <w:iCs/>
          <w:color w:val="000000"/>
          <w:sz w:val="20"/>
          <w:lang w:val="ru-RU"/>
        </w:rPr>
      </w:pPr>
      <w:r w:rsidRPr="00D52B4E">
        <w:rPr>
          <w:rFonts w:ascii="Verdana" w:hAnsi="Verdana"/>
          <w:i/>
          <w:iCs/>
          <w:color w:val="000000"/>
          <w:sz w:val="20"/>
          <w:lang w:val="ru-RU"/>
        </w:rPr>
        <w:t>Мира нарушили связь.</w:t>
      </w:r>
    </w:p>
    <w:p w14:paraId="58D0F8AB" w14:textId="77777777" w:rsidR="009629C6" w:rsidRPr="00D52B4E" w:rsidRDefault="009629C6" w:rsidP="00DB5748">
      <w:pPr>
        <w:suppressAutoHyphens/>
        <w:spacing w:after="0" w:line="240" w:lineRule="auto"/>
        <w:ind w:firstLine="283"/>
        <w:jc w:val="both"/>
        <w:rPr>
          <w:rFonts w:ascii="Verdana" w:hAnsi="Verdana"/>
          <w:i/>
          <w:iCs/>
          <w:color w:val="000000"/>
          <w:sz w:val="20"/>
          <w:lang w:val="ru-RU"/>
        </w:rPr>
      </w:pPr>
      <w:r w:rsidRPr="00D52B4E">
        <w:rPr>
          <w:rFonts w:ascii="Verdana" w:hAnsi="Verdana"/>
          <w:i/>
          <w:iCs/>
          <w:color w:val="000000"/>
          <w:sz w:val="20"/>
          <w:lang w:val="ru-RU"/>
        </w:rPr>
        <w:t>Пламя, и дымы, и пены</w:t>
      </w:r>
    </w:p>
    <w:p w14:paraId="63E0A48A" w14:textId="77777777" w:rsidR="009629C6" w:rsidRPr="00D52B4E" w:rsidRDefault="009629C6" w:rsidP="00DB5748">
      <w:pPr>
        <w:suppressAutoHyphens/>
        <w:spacing w:after="0" w:line="240" w:lineRule="auto"/>
        <w:ind w:firstLine="283"/>
        <w:jc w:val="both"/>
        <w:rPr>
          <w:rFonts w:ascii="Verdana" w:hAnsi="Verdana"/>
          <w:i/>
          <w:iCs/>
          <w:color w:val="000000"/>
          <w:sz w:val="20"/>
          <w:lang w:val="ru-RU"/>
        </w:rPr>
      </w:pPr>
      <w:r w:rsidRPr="00D52B4E">
        <w:rPr>
          <w:rFonts w:ascii="Verdana" w:hAnsi="Verdana"/>
          <w:i/>
          <w:iCs/>
          <w:color w:val="000000"/>
          <w:sz w:val="20"/>
          <w:lang w:val="ru-RU"/>
        </w:rPr>
        <w:t>Встали, как вихрь урагана;</w:t>
      </w:r>
    </w:p>
    <w:p w14:paraId="3C153BF7" w14:textId="77777777" w:rsidR="009629C6" w:rsidRPr="00D52B4E" w:rsidRDefault="009629C6" w:rsidP="00DB5748">
      <w:pPr>
        <w:suppressAutoHyphens/>
        <w:spacing w:after="0" w:line="240" w:lineRule="auto"/>
        <w:ind w:firstLine="283"/>
        <w:jc w:val="both"/>
        <w:rPr>
          <w:rFonts w:ascii="Verdana" w:hAnsi="Verdana"/>
          <w:i/>
          <w:iCs/>
          <w:color w:val="000000"/>
          <w:sz w:val="20"/>
          <w:lang w:val="ru-RU"/>
        </w:rPr>
      </w:pPr>
      <w:r w:rsidRPr="00D52B4E">
        <w:rPr>
          <w:rFonts w:ascii="Verdana" w:hAnsi="Verdana"/>
          <w:i/>
          <w:iCs/>
          <w:color w:val="000000"/>
          <w:sz w:val="20"/>
          <w:lang w:val="ru-RU"/>
        </w:rPr>
        <w:t>Рухнули тверди высот,</w:t>
      </w:r>
    </w:p>
    <w:p w14:paraId="15AA59E9" w14:textId="77777777" w:rsidR="009629C6" w:rsidRPr="00D52B4E" w:rsidRDefault="009629C6" w:rsidP="00DB5748">
      <w:pPr>
        <w:suppressAutoHyphens/>
        <w:spacing w:after="0" w:line="240" w:lineRule="auto"/>
        <w:ind w:firstLine="283"/>
        <w:jc w:val="both"/>
        <w:rPr>
          <w:rFonts w:ascii="Verdana" w:hAnsi="Verdana"/>
          <w:i/>
          <w:iCs/>
          <w:color w:val="000000"/>
          <w:sz w:val="20"/>
          <w:lang w:val="ru-RU"/>
        </w:rPr>
      </w:pPr>
      <w:r w:rsidRPr="00D52B4E">
        <w:rPr>
          <w:rFonts w:ascii="Verdana" w:hAnsi="Verdana"/>
          <w:i/>
          <w:iCs/>
          <w:color w:val="000000"/>
          <w:sz w:val="20"/>
          <w:lang w:val="ru-RU"/>
        </w:rPr>
        <w:t>Рухнули башни и стены</w:t>
      </w:r>
    </w:p>
    <w:p w14:paraId="4347F7B1" w14:textId="77777777" w:rsidR="009629C6" w:rsidRPr="00D52B4E" w:rsidRDefault="009629C6" w:rsidP="00DB5748">
      <w:pPr>
        <w:suppressAutoHyphens/>
        <w:spacing w:after="0" w:line="240" w:lineRule="auto"/>
        <w:ind w:firstLine="283"/>
        <w:jc w:val="both"/>
        <w:rPr>
          <w:rFonts w:ascii="Verdana" w:hAnsi="Verdana"/>
          <w:i/>
          <w:iCs/>
          <w:color w:val="000000"/>
          <w:sz w:val="20"/>
          <w:lang w:val="ru-RU"/>
        </w:rPr>
      </w:pPr>
      <w:r w:rsidRPr="00D52B4E">
        <w:rPr>
          <w:rFonts w:ascii="Verdana" w:hAnsi="Verdana"/>
          <w:i/>
          <w:iCs/>
          <w:color w:val="000000"/>
          <w:sz w:val="20"/>
          <w:lang w:val="ru-RU"/>
        </w:rPr>
        <w:t>Все</w:t>
      </w:r>
      <w:r w:rsidRPr="00D52B4E">
        <w:rPr>
          <w:rFonts w:ascii="Verdana" w:hAnsi="Verdana"/>
          <w:i/>
          <w:iCs/>
          <w:color w:val="000000"/>
          <w:sz w:val="20"/>
        </w:rPr>
        <w:t> </w:t>
      </w:r>
      <w:r w:rsidRPr="00D52B4E">
        <w:rPr>
          <w:rFonts w:ascii="Verdana" w:hAnsi="Verdana"/>
          <w:i/>
          <w:iCs/>
          <w:color w:val="000000"/>
          <w:sz w:val="20"/>
          <w:lang w:val="ru-RU"/>
        </w:rPr>
        <w:t>— и простор Океана</w:t>
      </w:r>
    </w:p>
    <w:p w14:paraId="3AF6160C" w14:textId="77777777" w:rsidR="009629C6" w:rsidRPr="00D52B4E" w:rsidRDefault="009629C6" w:rsidP="00DB5748">
      <w:pPr>
        <w:suppressAutoHyphens/>
        <w:spacing w:after="0" w:line="240" w:lineRule="auto"/>
        <w:ind w:firstLine="283"/>
        <w:jc w:val="both"/>
        <w:rPr>
          <w:rFonts w:ascii="Verdana" w:hAnsi="Verdana"/>
          <w:i/>
          <w:iCs/>
          <w:color w:val="000000"/>
          <w:sz w:val="20"/>
          <w:lang w:val="ru-RU"/>
        </w:rPr>
      </w:pPr>
      <w:r w:rsidRPr="00D52B4E">
        <w:rPr>
          <w:rFonts w:ascii="Verdana" w:hAnsi="Verdana"/>
          <w:i/>
          <w:iCs/>
          <w:color w:val="000000"/>
          <w:sz w:val="20"/>
          <w:lang w:val="ru-RU"/>
        </w:rPr>
        <w:t>Хлынул над Городом Вод!</w:t>
      </w:r>
    </w:p>
    <w:p w14:paraId="1ECE7651" w14:textId="77777777" w:rsidR="00D52B4E" w:rsidRDefault="00D52B4E" w:rsidP="00DB5748">
      <w:pPr>
        <w:suppressAutoHyphens/>
        <w:spacing w:after="0" w:line="240" w:lineRule="auto"/>
        <w:ind w:firstLine="283"/>
        <w:jc w:val="both"/>
        <w:rPr>
          <w:rFonts w:ascii="Verdana" w:hAnsi="Verdana"/>
          <w:color w:val="000000"/>
          <w:sz w:val="20"/>
          <w:lang w:val="ru-RU"/>
        </w:rPr>
      </w:pPr>
    </w:p>
    <w:p w14:paraId="0DB88E8C" w14:textId="5A5F8DC4"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 xml:space="preserve">Я помнила эти стихи. Атланты </w:t>
      </w:r>
      <w:r w:rsidR="00D52B4E">
        <w:rPr>
          <w:rFonts w:ascii="Verdana" w:hAnsi="Verdana"/>
          <w:color w:val="000000"/>
          <w:sz w:val="20"/>
          <w:lang w:val="ru-RU"/>
        </w:rPr>
        <w:t>«</w:t>
      </w:r>
      <w:r w:rsidRPr="00DB5748">
        <w:rPr>
          <w:rFonts w:ascii="Verdana" w:hAnsi="Verdana"/>
          <w:color w:val="000000"/>
          <w:sz w:val="20"/>
          <w:lang w:val="ru-RU"/>
        </w:rPr>
        <w:t>все, что возможно, постигли</w:t>
      </w:r>
      <w:r w:rsidR="00D52B4E">
        <w:rPr>
          <w:rFonts w:ascii="Verdana" w:hAnsi="Verdana"/>
          <w:color w:val="000000"/>
          <w:sz w:val="20"/>
          <w:lang w:val="ru-RU"/>
        </w:rPr>
        <w:t>»</w:t>
      </w:r>
      <w:r w:rsidRPr="00DB5748">
        <w:rPr>
          <w:rFonts w:ascii="Verdana" w:hAnsi="Verdana"/>
          <w:color w:val="000000"/>
          <w:sz w:val="20"/>
          <w:lang w:val="ru-RU"/>
        </w:rPr>
        <w:t>, и разразилась катастрофа.</w:t>
      </w:r>
    </w:p>
    <w:p w14:paraId="7C414F92" w14:textId="6A026BC6" w:rsidR="009629C6" w:rsidRPr="00DB5748" w:rsidRDefault="00D52B4E" w:rsidP="00DB5748">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w:t>
      </w:r>
      <w:r w:rsidR="009629C6" w:rsidRPr="00DB5748">
        <w:rPr>
          <w:rFonts w:ascii="Verdana" w:hAnsi="Verdana"/>
          <w:color w:val="000000"/>
          <w:sz w:val="20"/>
          <w:lang w:val="ru-RU"/>
        </w:rPr>
        <w:t>Вот-вот,</w:t>
      </w:r>
      <w:r w:rsidR="009629C6" w:rsidRPr="00DB5748">
        <w:rPr>
          <w:rFonts w:ascii="Verdana" w:hAnsi="Verdana"/>
          <w:color w:val="000000"/>
          <w:sz w:val="20"/>
        </w:rPr>
        <w:t> </w:t>
      </w:r>
      <w:r w:rsidR="009629C6" w:rsidRPr="00DB5748">
        <w:rPr>
          <w:rFonts w:ascii="Verdana" w:hAnsi="Verdana"/>
          <w:color w:val="000000"/>
          <w:sz w:val="20"/>
          <w:lang w:val="ru-RU"/>
        </w:rPr>
        <w:t>— подхватил Завитаев.</w:t>
      </w:r>
      <w:r w:rsidR="009629C6" w:rsidRPr="00DB5748">
        <w:rPr>
          <w:rFonts w:ascii="Verdana" w:hAnsi="Verdana"/>
          <w:color w:val="000000"/>
          <w:sz w:val="20"/>
        </w:rPr>
        <w:t> </w:t>
      </w:r>
      <w:r w:rsidR="009629C6" w:rsidRPr="00DB5748">
        <w:rPr>
          <w:rFonts w:ascii="Verdana" w:hAnsi="Verdana"/>
          <w:color w:val="000000"/>
          <w:sz w:val="20"/>
          <w:lang w:val="ru-RU"/>
        </w:rPr>
        <w:t>— Слишком много знали</w:t>
      </w:r>
      <w:r w:rsidR="009629C6" w:rsidRPr="00DB5748">
        <w:rPr>
          <w:rFonts w:ascii="Verdana" w:hAnsi="Verdana"/>
          <w:color w:val="000000"/>
          <w:sz w:val="20"/>
        </w:rPr>
        <w:t> </w:t>
      </w:r>
      <w:r w:rsidR="009629C6" w:rsidRPr="00DB5748">
        <w:rPr>
          <w:rFonts w:ascii="Verdana" w:hAnsi="Verdana"/>
          <w:color w:val="000000"/>
          <w:sz w:val="20"/>
          <w:lang w:val="ru-RU"/>
        </w:rPr>
        <w:t xml:space="preserve">— и потому погибли. Это повторил и Алексей Толстой в </w:t>
      </w:r>
      <w:r>
        <w:rPr>
          <w:rFonts w:ascii="Verdana" w:hAnsi="Verdana"/>
          <w:color w:val="000000"/>
          <w:sz w:val="20"/>
          <w:lang w:val="ru-RU"/>
        </w:rPr>
        <w:t>«</w:t>
      </w:r>
      <w:r w:rsidR="009629C6" w:rsidRPr="00DB5748">
        <w:rPr>
          <w:rFonts w:ascii="Verdana" w:hAnsi="Verdana"/>
          <w:color w:val="000000"/>
          <w:sz w:val="20"/>
          <w:lang w:val="ru-RU"/>
        </w:rPr>
        <w:t>Аэлите</w:t>
      </w:r>
      <w:r>
        <w:rPr>
          <w:rFonts w:ascii="Verdana" w:hAnsi="Verdana"/>
          <w:color w:val="000000"/>
          <w:sz w:val="20"/>
          <w:lang w:val="ru-RU"/>
        </w:rPr>
        <w:t>»</w:t>
      </w:r>
      <w:r w:rsidR="009629C6" w:rsidRPr="00DB5748">
        <w:rPr>
          <w:rFonts w:ascii="Verdana" w:hAnsi="Verdana"/>
          <w:color w:val="000000"/>
          <w:sz w:val="20"/>
          <w:lang w:val="ru-RU"/>
        </w:rPr>
        <w:t>. В этом, если хотите, вся философская подоплека мифа об Атлантиде. А меня такая философия не устраивает. Я за другой принцип: много знали</w:t>
      </w:r>
      <w:r w:rsidR="009629C6" w:rsidRPr="00DB5748">
        <w:rPr>
          <w:rFonts w:ascii="Verdana" w:hAnsi="Verdana"/>
          <w:color w:val="000000"/>
          <w:sz w:val="20"/>
        </w:rPr>
        <w:t> </w:t>
      </w:r>
      <w:r w:rsidR="009629C6" w:rsidRPr="00DB5748">
        <w:rPr>
          <w:rFonts w:ascii="Verdana" w:hAnsi="Verdana"/>
          <w:color w:val="000000"/>
          <w:sz w:val="20"/>
          <w:lang w:val="ru-RU"/>
        </w:rPr>
        <w:t>— и потому создали новый материк, создали Атлантиду</w:t>
      </w:r>
      <w:r>
        <w:rPr>
          <w:rFonts w:ascii="Verdana" w:hAnsi="Verdana"/>
          <w:color w:val="000000"/>
          <w:sz w:val="20"/>
          <w:lang w:val="ru-RU"/>
        </w:rPr>
        <w:t>»</w:t>
      </w:r>
      <w:r w:rsidR="009629C6" w:rsidRPr="00DB5748">
        <w:rPr>
          <w:rFonts w:ascii="Verdana" w:hAnsi="Verdana"/>
          <w:color w:val="000000"/>
          <w:sz w:val="20"/>
          <w:lang w:val="ru-RU"/>
        </w:rPr>
        <w:t>.</w:t>
      </w:r>
    </w:p>
    <w:p w14:paraId="70969583"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Мы расстались в тот вечер, ни о чем не договорившись. Но вернуться к роману я уже не могла. Проблема поисков мифической Атлантиды потускнела перед дерзостью идей Завитаева. Кстати, Завитаев еще тогда сказал мне, что первый же искусственный остров назовет Атлантидой...</w:t>
      </w:r>
    </w:p>
    <w:p w14:paraId="5BF2BDFF" w14:textId="28C30BBE"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Отказаться от почти написанного романа было нелегко. Я попробовала повернуть сюжет</w:t>
      </w:r>
      <w:r w:rsidRPr="00DB5748">
        <w:rPr>
          <w:rFonts w:ascii="Verdana" w:hAnsi="Verdana"/>
          <w:color w:val="000000"/>
          <w:sz w:val="20"/>
        </w:rPr>
        <w:t> </w:t>
      </w:r>
      <w:r w:rsidRPr="00DB5748">
        <w:rPr>
          <w:rFonts w:ascii="Verdana" w:hAnsi="Verdana"/>
          <w:color w:val="000000"/>
          <w:sz w:val="20"/>
          <w:lang w:val="ru-RU"/>
        </w:rPr>
        <w:t xml:space="preserve">— ничего не получилось. Попробовала ввести новых героев, прежде всего самого Завитаева, и опять ничего не получилось. Тогда я отложила эту рукопись почти на два года. Потом меня разыскал Завитаев. На этот раз мы говорили очень мало. Завитаеву не пришлось меня убеждать. В тот же день мы вылетели во Владивосток. А еще через сутки были на борту </w:t>
      </w:r>
      <w:r w:rsidR="00D52B4E">
        <w:rPr>
          <w:rFonts w:ascii="Verdana" w:hAnsi="Verdana"/>
          <w:color w:val="000000"/>
          <w:sz w:val="20"/>
          <w:lang w:val="ru-RU"/>
        </w:rPr>
        <w:t>«</w:t>
      </w:r>
      <w:r w:rsidRPr="00DB5748">
        <w:rPr>
          <w:rFonts w:ascii="Verdana" w:hAnsi="Verdana"/>
          <w:color w:val="000000"/>
          <w:sz w:val="20"/>
          <w:lang w:val="ru-RU"/>
        </w:rPr>
        <w:t>Динго</w:t>
      </w:r>
      <w:r w:rsidR="00D52B4E">
        <w:rPr>
          <w:rFonts w:ascii="Verdana" w:hAnsi="Verdana"/>
          <w:color w:val="000000"/>
          <w:sz w:val="20"/>
          <w:lang w:val="ru-RU"/>
        </w:rPr>
        <w:t>»</w:t>
      </w:r>
      <w:r w:rsidRPr="00DB5748">
        <w:rPr>
          <w:rFonts w:ascii="Verdana" w:hAnsi="Verdana"/>
          <w:color w:val="000000"/>
          <w:sz w:val="20"/>
          <w:lang w:val="ru-RU"/>
        </w:rPr>
        <w:t>. Рукопись я все-таки взяла с собой...</w:t>
      </w:r>
    </w:p>
    <w:p w14:paraId="0A6FBFC6"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p>
    <w:p w14:paraId="7C1CC420" w14:textId="77777777" w:rsidR="009629C6" w:rsidRPr="00DB5748" w:rsidRDefault="009629C6" w:rsidP="00DB5748">
      <w:pPr>
        <w:pStyle w:val="Heading6"/>
        <w:keepNext w:val="0"/>
        <w:keepLines w:val="0"/>
        <w:suppressAutoHyphens/>
        <w:spacing w:before="0" w:line="240" w:lineRule="auto"/>
        <w:ind w:firstLine="283"/>
        <w:jc w:val="both"/>
        <w:rPr>
          <w:rFonts w:ascii="Verdana" w:hAnsi="Verdana"/>
          <w:b/>
          <w:color w:val="000000"/>
          <w:sz w:val="20"/>
          <w:lang w:val="ru-RU"/>
        </w:rPr>
      </w:pPr>
      <w:r w:rsidRPr="00DB5748">
        <w:rPr>
          <w:rFonts w:ascii="Verdana" w:hAnsi="Verdana"/>
          <w:color w:val="000000"/>
          <w:sz w:val="20"/>
          <w:lang w:val="ru-RU"/>
        </w:rPr>
        <w:t>* * *</w:t>
      </w:r>
    </w:p>
    <w:p w14:paraId="769CFE7A"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p>
    <w:p w14:paraId="7FDB7C16"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Та-ак,</w:t>
      </w:r>
      <w:r w:rsidRPr="00DB5748">
        <w:rPr>
          <w:rFonts w:ascii="Verdana" w:hAnsi="Verdana"/>
          <w:color w:val="000000"/>
          <w:sz w:val="20"/>
        </w:rPr>
        <w:t> </w:t>
      </w:r>
      <w:r w:rsidRPr="00DB5748">
        <w:rPr>
          <w:rFonts w:ascii="Verdana" w:hAnsi="Verdana"/>
          <w:color w:val="000000"/>
          <w:sz w:val="20"/>
          <w:lang w:val="ru-RU"/>
        </w:rPr>
        <w:t>— сказал Ревзин, дослушав главу.</w:t>
      </w:r>
      <w:r w:rsidRPr="00DB5748">
        <w:rPr>
          <w:rFonts w:ascii="Verdana" w:hAnsi="Verdana"/>
          <w:color w:val="000000"/>
          <w:sz w:val="20"/>
        </w:rPr>
        <w:t> </w:t>
      </w:r>
      <w:r w:rsidRPr="00DB5748">
        <w:rPr>
          <w:rFonts w:ascii="Verdana" w:hAnsi="Verdana"/>
          <w:color w:val="000000"/>
          <w:sz w:val="20"/>
          <w:lang w:val="ru-RU"/>
        </w:rPr>
        <w:t>— Так.</w:t>
      </w:r>
    </w:p>
    <w:p w14:paraId="22345C3E"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Он аккуратно собрал в портсигар нарезанный табак.</w:t>
      </w:r>
    </w:p>
    <w:p w14:paraId="4DC380ED"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lastRenderedPageBreak/>
        <w:t>—</w:t>
      </w:r>
      <w:r w:rsidRPr="00DB5748">
        <w:rPr>
          <w:rFonts w:ascii="Verdana" w:hAnsi="Verdana"/>
          <w:color w:val="000000"/>
          <w:sz w:val="20"/>
        </w:rPr>
        <w:t> </w:t>
      </w:r>
      <w:r w:rsidRPr="00DB5748">
        <w:rPr>
          <w:rFonts w:ascii="Verdana" w:hAnsi="Verdana"/>
          <w:color w:val="000000"/>
          <w:sz w:val="20"/>
          <w:lang w:val="ru-RU"/>
        </w:rPr>
        <w:t>Как это у вас там о Завитаеве говорится?.. Прочтите, пожалуйста, еще раз.</w:t>
      </w:r>
    </w:p>
    <w:p w14:paraId="6035EC19"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Я прочла:</w:t>
      </w:r>
    </w:p>
    <w:p w14:paraId="0FAF596C" w14:textId="4B7928CA"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00D52B4E">
        <w:rPr>
          <w:rFonts w:ascii="Verdana" w:hAnsi="Verdana"/>
          <w:color w:val="000000"/>
          <w:sz w:val="20"/>
          <w:lang w:val="ru-RU"/>
        </w:rPr>
        <w:t>«</w:t>
      </w:r>
      <w:r w:rsidRPr="00DB5748">
        <w:rPr>
          <w:rFonts w:ascii="Verdana" w:hAnsi="Verdana"/>
          <w:color w:val="000000"/>
          <w:sz w:val="20"/>
          <w:lang w:val="ru-RU"/>
        </w:rPr>
        <w:t xml:space="preserve">Представьте себе д’Артаньяна, но не молодого, из </w:t>
      </w:r>
      <w:r w:rsidR="00D52B4E">
        <w:rPr>
          <w:rFonts w:ascii="Verdana" w:hAnsi="Verdana"/>
          <w:color w:val="000000"/>
          <w:sz w:val="20"/>
          <w:lang w:val="ru-RU"/>
        </w:rPr>
        <w:t>«</w:t>
      </w:r>
      <w:r w:rsidRPr="00DB5748">
        <w:rPr>
          <w:rFonts w:ascii="Verdana" w:hAnsi="Verdana"/>
          <w:color w:val="000000"/>
          <w:sz w:val="20"/>
          <w:lang w:val="ru-RU"/>
        </w:rPr>
        <w:t>Трех мушкетеров</w:t>
      </w:r>
      <w:r w:rsidR="00D52B4E">
        <w:rPr>
          <w:rFonts w:ascii="Verdana" w:hAnsi="Verdana"/>
          <w:color w:val="000000"/>
          <w:sz w:val="20"/>
          <w:lang w:val="ru-RU"/>
        </w:rPr>
        <w:t>»</w:t>
      </w:r>
      <w:r w:rsidRPr="00DB5748">
        <w:rPr>
          <w:rFonts w:ascii="Verdana" w:hAnsi="Verdana"/>
          <w:color w:val="000000"/>
          <w:sz w:val="20"/>
          <w:lang w:val="ru-RU"/>
        </w:rPr>
        <w:t xml:space="preserve">, а сорокалетнего, из </w:t>
      </w:r>
      <w:r w:rsidR="00D52B4E">
        <w:rPr>
          <w:rFonts w:ascii="Verdana" w:hAnsi="Verdana"/>
          <w:color w:val="000000"/>
          <w:sz w:val="20"/>
          <w:lang w:val="ru-RU"/>
        </w:rPr>
        <w:t>«</w:t>
      </w:r>
      <w:r w:rsidRPr="00DB5748">
        <w:rPr>
          <w:rFonts w:ascii="Verdana" w:hAnsi="Verdana"/>
          <w:color w:val="000000"/>
          <w:sz w:val="20"/>
          <w:lang w:val="ru-RU"/>
        </w:rPr>
        <w:t>Двадцати лет спустя</w:t>
      </w:r>
      <w:r w:rsidR="00D52B4E">
        <w:rPr>
          <w:rFonts w:ascii="Verdana" w:hAnsi="Verdana"/>
          <w:color w:val="000000"/>
          <w:sz w:val="20"/>
          <w:lang w:val="ru-RU"/>
        </w:rPr>
        <w:t>»</w:t>
      </w:r>
      <w:r w:rsidRPr="00DB5748">
        <w:rPr>
          <w:rFonts w:ascii="Verdana" w:hAnsi="Verdana"/>
          <w:color w:val="000000"/>
          <w:sz w:val="20"/>
          <w:lang w:val="ru-RU"/>
        </w:rPr>
        <w:t>, по-прежнему честолюбивого, но уже научившегося соизмерять желаемое с достижимым. Уберите бородку, но оставьте проницательный взгляд острых глаз, оставьте худощавое, энергичное, резко очерченное лицо и хищный крючковатый нос. Замените мушкетерский камзол на кожаную куртку, а шпагу</w:t>
      </w:r>
      <w:r w:rsidRPr="00DB5748">
        <w:rPr>
          <w:rFonts w:ascii="Verdana" w:hAnsi="Verdana"/>
          <w:color w:val="000000"/>
          <w:sz w:val="20"/>
        </w:rPr>
        <w:t> </w:t>
      </w:r>
      <w:r w:rsidRPr="00DB5748">
        <w:rPr>
          <w:rFonts w:ascii="Verdana" w:hAnsi="Verdana"/>
          <w:color w:val="000000"/>
          <w:sz w:val="20"/>
          <w:lang w:val="ru-RU"/>
        </w:rPr>
        <w:t>— на логарифмическую линейку...</w:t>
      </w:r>
      <w:r w:rsidR="00D52B4E">
        <w:rPr>
          <w:rFonts w:ascii="Verdana" w:hAnsi="Verdana"/>
          <w:color w:val="000000"/>
          <w:sz w:val="20"/>
          <w:lang w:val="ru-RU"/>
        </w:rPr>
        <w:t>»</w:t>
      </w:r>
    </w:p>
    <w:p w14:paraId="55062BA5"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Ревзин рассмеялся.</w:t>
      </w:r>
    </w:p>
    <w:p w14:paraId="68C5479C"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Знаете, линейка</w:t>
      </w:r>
      <w:r w:rsidRPr="00DB5748">
        <w:rPr>
          <w:rFonts w:ascii="Verdana" w:hAnsi="Verdana"/>
          <w:color w:val="000000"/>
          <w:sz w:val="20"/>
        </w:rPr>
        <w:t> </w:t>
      </w:r>
      <w:r w:rsidRPr="00DB5748">
        <w:rPr>
          <w:rFonts w:ascii="Verdana" w:hAnsi="Verdana"/>
          <w:color w:val="000000"/>
          <w:sz w:val="20"/>
          <w:lang w:val="ru-RU"/>
        </w:rPr>
        <w:t>— это совсем неудачно. Впрочем, не в этом дело. Тут всё</w:t>
      </w:r>
      <w:r w:rsidRPr="00DB5748">
        <w:rPr>
          <w:rFonts w:ascii="Verdana" w:hAnsi="Verdana"/>
          <w:color w:val="000000"/>
          <w:sz w:val="20"/>
        </w:rPr>
        <w:t> </w:t>
      </w:r>
      <w:r w:rsidRPr="00DB5748">
        <w:rPr>
          <w:rFonts w:ascii="Verdana" w:hAnsi="Verdana"/>
          <w:color w:val="000000"/>
          <w:sz w:val="20"/>
          <w:lang w:val="ru-RU"/>
        </w:rPr>
        <w:t>— чисто внешне.</w:t>
      </w:r>
    </w:p>
    <w:p w14:paraId="7359105F"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Я попыталась возражать.</w:t>
      </w:r>
    </w:p>
    <w:p w14:paraId="3AD61183"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Ревзин вежливо улыбался, покашливал, качал головой. Потом сказал:</w:t>
      </w:r>
    </w:p>
    <w:p w14:paraId="416A91F3"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Завитаев действительно не терпит преград. В духе д’Артаньяна. Но за вашим Завитаевым стоит не рота мушкетеров, а наука и техника двадцатого столетия. Представляете силищу? Д’Артаньян хотел власти, славы, богатства. А чего хочет Завитаев? Выполнить план экспедиции? Мало! Обеспечить счастье грядущих поколений? Пожалуй, много! Истинный Завитаев где-то посредине. Тут сложный сплав из многих, даже противоречивых, составляющих. И главное- уверенность, чертовская уверенность! Вы обратили внимание</w:t>
      </w:r>
      <w:r w:rsidRPr="00DB5748">
        <w:rPr>
          <w:rFonts w:ascii="Verdana" w:hAnsi="Verdana"/>
          <w:color w:val="000000"/>
          <w:sz w:val="20"/>
        </w:rPr>
        <w:t> </w:t>
      </w:r>
      <w:r w:rsidRPr="00DB5748">
        <w:rPr>
          <w:rFonts w:ascii="Verdana" w:hAnsi="Verdana"/>
          <w:color w:val="000000"/>
          <w:sz w:val="20"/>
          <w:lang w:val="ru-RU"/>
        </w:rPr>
        <w:t>— Завитаев никогда не сомневается. Тут есть над чем подумать... Кстати, в каких это скафандрах ваши герои ищут Атлантиду?</w:t>
      </w:r>
    </w:p>
    <w:p w14:paraId="306DFC6F"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В сверхпрочных.</w:t>
      </w:r>
    </w:p>
    <w:p w14:paraId="0679EA0C"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В сверх... каких?</w:t>
      </w:r>
    </w:p>
    <w:p w14:paraId="0E1478EC"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В сверхпрочных скафандрах,</w:t>
      </w:r>
      <w:r w:rsidRPr="00DB5748">
        <w:rPr>
          <w:rFonts w:ascii="Verdana" w:hAnsi="Verdana"/>
          <w:color w:val="000000"/>
          <w:sz w:val="20"/>
        </w:rPr>
        <w:t> </w:t>
      </w:r>
      <w:r w:rsidRPr="00DB5748">
        <w:rPr>
          <w:rFonts w:ascii="Verdana" w:hAnsi="Verdana"/>
          <w:color w:val="000000"/>
          <w:sz w:val="20"/>
          <w:lang w:val="ru-RU"/>
        </w:rPr>
        <w:t>— повторила я.</w:t>
      </w:r>
    </w:p>
    <w:p w14:paraId="426FAFCE"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Ревзин усмехнулся:</w:t>
      </w:r>
    </w:p>
    <w:p w14:paraId="51B842E8" w14:textId="3D652486"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 xml:space="preserve">Вот в этом вся штука! Вам кажется, что достаточно добавить слово </w:t>
      </w:r>
      <w:r w:rsidR="00D52B4E">
        <w:rPr>
          <w:rFonts w:ascii="Verdana" w:hAnsi="Verdana"/>
          <w:color w:val="000000"/>
          <w:sz w:val="20"/>
          <w:lang w:val="ru-RU"/>
        </w:rPr>
        <w:t>«</w:t>
      </w:r>
      <w:r w:rsidRPr="00DB5748">
        <w:rPr>
          <w:rFonts w:ascii="Verdana" w:hAnsi="Verdana"/>
          <w:color w:val="000000"/>
          <w:sz w:val="20"/>
          <w:lang w:val="ru-RU"/>
        </w:rPr>
        <w:t>сверх</w:t>
      </w:r>
      <w:r w:rsidR="00D52B4E">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 xml:space="preserve">— и все объяснено... Сколько этих </w:t>
      </w:r>
      <w:r w:rsidR="00D52B4E">
        <w:rPr>
          <w:rFonts w:ascii="Verdana" w:hAnsi="Verdana"/>
          <w:color w:val="000000"/>
          <w:sz w:val="20"/>
          <w:lang w:val="ru-RU"/>
        </w:rPr>
        <w:t>«</w:t>
      </w:r>
      <w:r w:rsidRPr="00DB5748">
        <w:rPr>
          <w:rFonts w:ascii="Verdana" w:hAnsi="Verdana"/>
          <w:color w:val="000000"/>
          <w:sz w:val="20"/>
          <w:lang w:val="ru-RU"/>
        </w:rPr>
        <w:t>сверх</w:t>
      </w:r>
      <w:r w:rsidR="00D52B4E">
        <w:rPr>
          <w:rFonts w:ascii="Verdana" w:hAnsi="Verdana"/>
          <w:color w:val="000000"/>
          <w:sz w:val="20"/>
          <w:lang w:val="ru-RU"/>
        </w:rPr>
        <w:t>»</w:t>
      </w:r>
      <w:r w:rsidRPr="00DB5748">
        <w:rPr>
          <w:rFonts w:ascii="Verdana" w:hAnsi="Verdana"/>
          <w:color w:val="000000"/>
          <w:sz w:val="20"/>
          <w:lang w:val="ru-RU"/>
        </w:rPr>
        <w:t xml:space="preserve"> в современной фантастике! Сверхскоростные, сверхмощные, сверхпрочные...</w:t>
      </w:r>
    </w:p>
    <w:p w14:paraId="24EBACA7"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Простите, я не помешал?</w:t>
      </w:r>
    </w:p>
    <w:p w14:paraId="004B4B81"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Я не заметила, как в отсек вошел Завитаев. Он стоял у двери, глубоко засунув руки в карманы брюк, и иронически поглядывал на нас.</w:t>
      </w:r>
    </w:p>
    <w:p w14:paraId="639C3641"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Роботы подходят к кратеру вулкана,</w:t>
      </w:r>
      <w:r w:rsidRPr="00DB5748">
        <w:rPr>
          <w:rFonts w:ascii="Verdana" w:hAnsi="Verdana"/>
          <w:color w:val="000000"/>
          <w:sz w:val="20"/>
        </w:rPr>
        <w:t> </w:t>
      </w:r>
      <w:r w:rsidRPr="00DB5748">
        <w:rPr>
          <w:rFonts w:ascii="Verdana" w:hAnsi="Verdana"/>
          <w:color w:val="000000"/>
          <w:sz w:val="20"/>
          <w:lang w:val="ru-RU"/>
        </w:rPr>
        <w:t>— негромко сказал Завитаев.</w:t>
      </w:r>
      <w:r w:rsidRPr="00DB5748">
        <w:rPr>
          <w:rFonts w:ascii="Verdana" w:hAnsi="Verdana"/>
          <w:color w:val="000000"/>
          <w:sz w:val="20"/>
        </w:rPr>
        <w:t> </w:t>
      </w:r>
      <w:r w:rsidRPr="00DB5748">
        <w:rPr>
          <w:rFonts w:ascii="Verdana" w:hAnsi="Verdana"/>
          <w:color w:val="000000"/>
          <w:sz w:val="20"/>
          <w:lang w:val="ru-RU"/>
        </w:rPr>
        <w:t>— Если это не помешает обсуждению извечных вопросов...</w:t>
      </w:r>
    </w:p>
    <w:p w14:paraId="7ADA43C3"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Не помешает,</w:t>
      </w:r>
      <w:r w:rsidRPr="00DB5748">
        <w:rPr>
          <w:rFonts w:ascii="Verdana" w:hAnsi="Verdana"/>
          <w:color w:val="000000"/>
          <w:sz w:val="20"/>
        </w:rPr>
        <w:t> </w:t>
      </w:r>
      <w:r w:rsidRPr="00DB5748">
        <w:rPr>
          <w:rFonts w:ascii="Verdana" w:hAnsi="Verdana"/>
          <w:color w:val="000000"/>
          <w:sz w:val="20"/>
          <w:lang w:val="ru-RU"/>
        </w:rPr>
        <w:t>— ответил Ревзин.</w:t>
      </w:r>
    </w:p>
    <w:p w14:paraId="22668A80"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Мы прошли в соседний отсек; здесь были расположены приборы управления роботами-водолазами. На узком, словно приплюснутом экране светился яркий, мерно покачивающийся луч. Это работал телепередатчик, установленный на одном из роботов. Скорость спуска была велика, и я не могла разглядеть попадающих в луч глубоководных рыб. Они прочерчивали экран серебряными полосками</w:t>
      </w:r>
      <w:r w:rsidRPr="00DB5748">
        <w:rPr>
          <w:rFonts w:ascii="Verdana" w:hAnsi="Verdana"/>
          <w:color w:val="000000"/>
          <w:sz w:val="20"/>
        </w:rPr>
        <w:t> </w:t>
      </w:r>
      <w:r w:rsidRPr="00DB5748">
        <w:rPr>
          <w:rFonts w:ascii="Verdana" w:hAnsi="Verdana"/>
          <w:color w:val="000000"/>
          <w:sz w:val="20"/>
          <w:lang w:val="ru-RU"/>
        </w:rPr>
        <w:t>— и мгновенно исчезали.</w:t>
      </w:r>
    </w:p>
    <w:p w14:paraId="52DC1150"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До кратера триста метров,</w:t>
      </w:r>
      <w:r w:rsidRPr="00DB5748">
        <w:rPr>
          <w:rFonts w:ascii="Verdana" w:hAnsi="Verdana"/>
          <w:color w:val="000000"/>
          <w:sz w:val="20"/>
        </w:rPr>
        <w:t> </w:t>
      </w:r>
      <w:r w:rsidRPr="00DB5748">
        <w:rPr>
          <w:rFonts w:ascii="Verdana" w:hAnsi="Verdana"/>
          <w:color w:val="000000"/>
          <w:sz w:val="20"/>
          <w:lang w:val="ru-RU"/>
        </w:rPr>
        <w:t>— сказал оператор, сидевший за пультом управления.</w:t>
      </w:r>
    </w:p>
    <w:p w14:paraId="5F910878"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Это был молодой парень, лет восемнадцати</w:t>
      </w:r>
      <w:r w:rsidRPr="00DB5748">
        <w:rPr>
          <w:rFonts w:ascii="Verdana" w:hAnsi="Verdana"/>
          <w:color w:val="000000"/>
          <w:sz w:val="20"/>
        </w:rPr>
        <w:t> </w:t>
      </w:r>
      <w:r w:rsidRPr="00DB5748">
        <w:rPr>
          <w:rFonts w:ascii="Verdana" w:hAnsi="Verdana"/>
          <w:color w:val="000000"/>
          <w:sz w:val="20"/>
          <w:lang w:val="ru-RU"/>
        </w:rPr>
        <w:t>— девятнадцати. Он говорил преувеличенно твердо, но время от времени машинально облизывал губы. Он волновался. Впрочем, все мы волновались. Тщательно разработанный Завитаевым план находился под угрозой.</w:t>
      </w:r>
    </w:p>
    <w:p w14:paraId="59FEDEB3"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p>
    <w:p w14:paraId="21B26394" w14:textId="77777777" w:rsidR="009629C6" w:rsidRPr="00DB5748" w:rsidRDefault="009629C6" w:rsidP="00DB5748">
      <w:pPr>
        <w:pStyle w:val="Heading6"/>
        <w:keepNext w:val="0"/>
        <w:keepLines w:val="0"/>
        <w:suppressAutoHyphens/>
        <w:spacing w:before="0" w:line="240" w:lineRule="auto"/>
        <w:ind w:firstLine="283"/>
        <w:jc w:val="both"/>
        <w:rPr>
          <w:rFonts w:ascii="Verdana" w:hAnsi="Verdana"/>
          <w:b/>
          <w:color w:val="000000"/>
          <w:sz w:val="20"/>
          <w:lang w:val="ru-RU"/>
        </w:rPr>
      </w:pPr>
      <w:r w:rsidRPr="00DB5748">
        <w:rPr>
          <w:rFonts w:ascii="Verdana" w:hAnsi="Verdana"/>
          <w:color w:val="000000"/>
          <w:sz w:val="20"/>
          <w:lang w:val="ru-RU"/>
        </w:rPr>
        <w:t>* * *</w:t>
      </w:r>
    </w:p>
    <w:p w14:paraId="53A2E37B"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p>
    <w:p w14:paraId="2AFDC0CC"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Здесь мне придется сказать несколько слов о сложившейся ситуации.</w:t>
      </w:r>
    </w:p>
    <w:p w14:paraId="63DA2727"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Земная кора значительно тоньше под океаном. Поэтому выбор дна океана для первого искусственного извержения был вполне понятен. Но Завитаев сделал следующий шаг: он решил вести работы из кратера потухшего подводного вулкана. Это сократило путь к магме.</w:t>
      </w:r>
    </w:p>
    <w:p w14:paraId="431CE33A"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 xml:space="preserve">В Тихом океане много старых подводных вулканов. После долгих исследований Завитаев выбрал один из них, названный им Плутоном. Глубина океана в этом месте достигала пяти километров. Плутон имел высоту около двух километров. Жерло кратера, заполненное водой, опускалось на глубину восьми километров, то есть </w:t>
      </w:r>
      <w:r w:rsidRPr="00DB5748">
        <w:rPr>
          <w:rFonts w:ascii="Verdana" w:hAnsi="Verdana"/>
          <w:color w:val="000000"/>
          <w:sz w:val="20"/>
          <w:lang w:val="ru-RU"/>
        </w:rPr>
        <w:lastRenderedPageBreak/>
        <w:t>было ниже дна океана на шесть километров. За полтора года автоматические буровые установки, смонтированные роботами-водолазами, прошли еще семь километров. Остальное должен был сделать направленный взрыв. Подготовка к взрыву уже заканчивалась, когда случилось несчастье с первой парой роботов. Были опущены еще два робота</w:t>
      </w:r>
      <w:r w:rsidRPr="00DB5748">
        <w:rPr>
          <w:rFonts w:ascii="Verdana" w:hAnsi="Verdana"/>
          <w:color w:val="000000"/>
          <w:sz w:val="20"/>
        </w:rPr>
        <w:t> </w:t>
      </w:r>
      <w:r w:rsidRPr="00DB5748">
        <w:rPr>
          <w:rFonts w:ascii="Verdana" w:hAnsi="Verdana"/>
          <w:color w:val="000000"/>
          <w:sz w:val="20"/>
          <w:lang w:val="ru-RU"/>
        </w:rPr>
        <w:t>— и тоже погибли. Затем еще два... Сейчас к кратеру Плутона приближались два последних робота. Других на лодке и на базе не было.</w:t>
      </w:r>
    </w:p>
    <w:p w14:paraId="4645FCAA"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Луч на экране телевизора уперся в плоскую темную вершину Плутона. Только теперь я заметила в углу экрана расплывчатые контуры второго робота. Он уже опускался в кратер вулкана. Внешне робот походил на спрута: сферический корпус, четыре глаза-линзы, пять гибких металлических щупалец.</w:t>
      </w:r>
    </w:p>
    <w:p w14:paraId="05FAE260"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Щупальца дрожали в потоке воды...</w:t>
      </w:r>
    </w:p>
    <w:p w14:paraId="04CB1D79"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Я увеличил скорость спуска,</w:t>
      </w:r>
      <w:r w:rsidRPr="00DB5748">
        <w:rPr>
          <w:rFonts w:ascii="Verdana" w:hAnsi="Verdana"/>
          <w:color w:val="000000"/>
          <w:sz w:val="20"/>
        </w:rPr>
        <w:t> </w:t>
      </w:r>
      <w:r w:rsidRPr="00DB5748">
        <w:rPr>
          <w:rFonts w:ascii="Verdana" w:hAnsi="Verdana"/>
          <w:color w:val="000000"/>
          <w:sz w:val="20"/>
          <w:lang w:val="ru-RU"/>
        </w:rPr>
        <w:t>— сказал оператор.</w:t>
      </w:r>
    </w:p>
    <w:p w14:paraId="7F365EF4"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Завитаев молча похлопал его по плечу.</w:t>
      </w:r>
    </w:p>
    <w:p w14:paraId="63E5B917"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Роботы в кратере, но управление не прервалось. Почему?</w:t>
      </w:r>
      <w:r w:rsidRPr="00DB5748">
        <w:rPr>
          <w:rFonts w:ascii="Verdana" w:hAnsi="Verdana"/>
          <w:color w:val="000000"/>
          <w:sz w:val="20"/>
        </w:rPr>
        <w:t> </w:t>
      </w:r>
      <w:r w:rsidRPr="00DB5748">
        <w:rPr>
          <w:rFonts w:ascii="Verdana" w:hAnsi="Verdana"/>
          <w:color w:val="000000"/>
          <w:sz w:val="20"/>
          <w:lang w:val="ru-RU"/>
        </w:rPr>
        <w:t>— спросил Ревзин.</w:t>
      </w:r>
    </w:p>
    <w:p w14:paraId="7EFA8A55"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Проводная связь,</w:t>
      </w:r>
      <w:r w:rsidRPr="00DB5748">
        <w:rPr>
          <w:rFonts w:ascii="Verdana" w:hAnsi="Verdana"/>
          <w:color w:val="000000"/>
          <w:sz w:val="20"/>
        </w:rPr>
        <w:t> </w:t>
      </w:r>
      <w:r w:rsidRPr="00DB5748">
        <w:rPr>
          <w:rFonts w:ascii="Verdana" w:hAnsi="Verdana"/>
          <w:color w:val="000000"/>
          <w:sz w:val="20"/>
          <w:lang w:val="ru-RU"/>
        </w:rPr>
        <w:t>— коротко ответил Завитаев.</w:t>
      </w:r>
      <w:r w:rsidRPr="00DB5748">
        <w:rPr>
          <w:rFonts w:ascii="Verdana" w:hAnsi="Verdana"/>
          <w:color w:val="000000"/>
          <w:sz w:val="20"/>
        </w:rPr>
        <w:t> </w:t>
      </w:r>
      <w:r w:rsidRPr="00DB5748">
        <w:rPr>
          <w:rFonts w:ascii="Verdana" w:hAnsi="Verdana"/>
          <w:color w:val="000000"/>
          <w:sz w:val="20"/>
          <w:lang w:val="ru-RU"/>
        </w:rPr>
        <w:t>— На этот раз мы увидим, что с ними происходит.</w:t>
      </w:r>
    </w:p>
    <w:p w14:paraId="6C99DD0E"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Роботы опускались в глубь кратера с огромной быстротой. Ничего нельзя было разглядеть</w:t>
      </w:r>
      <w:r w:rsidRPr="00DB5748">
        <w:rPr>
          <w:rFonts w:ascii="Verdana" w:hAnsi="Verdana"/>
          <w:color w:val="000000"/>
          <w:sz w:val="20"/>
        </w:rPr>
        <w:t> </w:t>
      </w:r>
      <w:r w:rsidRPr="00DB5748">
        <w:rPr>
          <w:rFonts w:ascii="Verdana" w:hAnsi="Verdana"/>
          <w:color w:val="000000"/>
          <w:sz w:val="20"/>
          <w:lang w:val="ru-RU"/>
        </w:rPr>
        <w:t>— освещенные лучами прожекторов стенки кратера сливались в сплошную мутную полосу.</w:t>
      </w:r>
    </w:p>
    <w:p w14:paraId="65C25DCA" w14:textId="16DB494F"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 xml:space="preserve">Я наблюдала за Завитаевым. После разговора с Ревзиным мне казалось совершенно необходимым понять, по-настоящему понять Завитаева. Было стыдно за внешне эффектную, но неглубокую </w:t>
      </w:r>
      <w:r w:rsidR="00D52B4E">
        <w:rPr>
          <w:rFonts w:ascii="Verdana" w:hAnsi="Verdana"/>
          <w:color w:val="000000"/>
          <w:sz w:val="20"/>
          <w:lang w:val="ru-RU"/>
        </w:rPr>
        <w:t>«</w:t>
      </w:r>
      <w:r w:rsidRPr="00DB5748">
        <w:rPr>
          <w:rFonts w:ascii="Verdana" w:hAnsi="Verdana"/>
          <w:color w:val="000000"/>
          <w:sz w:val="20"/>
          <w:lang w:val="ru-RU"/>
        </w:rPr>
        <w:t>мушкетерскую</w:t>
      </w:r>
      <w:r w:rsidR="00D52B4E">
        <w:rPr>
          <w:rFonts w:ascii="Verdana" w:hAnsi="Verdana"/>
          <w:color w:val="000000"/>
          <w:sz w:val="20"/>
          <w:lang w:val="ru-RU"/>
        </w:rPr>
        <w:t>»</w:t>
      </w:r>
      <w:r w:rsidRPr="00DB5748">
        <w:rPr>
          <w:rFonts w:ascii="Verdana" w:hAnsi="Verdana"/>
          <w:color w:val="000000"/>
          <w:sz w:val="20"/>
          <w:lang w:val="ru-RU"/>
        </w:rPr>
        <w:t xml:space="preserve"> характеристику. Кто же он, человек, создающий Атлантиду? Я задавала себе этот вопрос и не могла ответить. Созревала какая-то очень смутная мысль, но какая именно, я еще не могла осознать. Так бывает во сне: протягиваешь к чему-то руку, вот-вот коснешься</w:t>
      </w:r>
      <w:r w:rsidRPr="00DB5748">
        <w:rPr>
          <w:rFonts w:ascii="Verdana" w:hAnsi="Verdana"/>
          <w:color w:val="000000"/>
          <w:sz w:val="20"/>
        </w:rPr>
        <w:t> </w:t>
      </w:r>
      <w:r w:rsidRPr="00DB5748">
        <w:rPr>
          <w:rFonts w:ascii="Verdana" w:hAnsi="Verdana"/>
          <w:color w:val="000000"/>
          <w:sz w:val="20"/>
          <w:lang w:val="ru-RU"/>
        </w:rPr>
        <w:t>— и не достаешь...</w:t>
      </w:r>
    </w:p>
    <w:p w14:paraId="6C950A63"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Завитаев, наморщив лоб, смотрел на экран телевизора. По его худощавому лицу бежали отброшенные экраном световые пятна. В мелькании света было что-то тревожное, настораживающее. Но Завитаев оставался спокойным. И это не было то спокойствие, которое достигается умением скрывать волнение. Нет, Завитаев и в самом деле не волновался. С таким выражением лица человек смотрит в окуляр микроскопа: где-то в микромире происходят события, по-своему грандиозные, но человек спокойно вращает винт кремальеры, потому что он, человек, стоит над этими событиями и управляет ими...</w:t>
      </w:r>
    </w:p>
    <w:p w14:paraId="2CBC6968"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С семеркой что-то случилось!</w:t>
      </w:r>
      <w:r w:rsidRPr="00DB5748">
        <w:rPr>
          <w:rFonts w:ascii="Verdana" w:hAnsi="Verdana"/>
          <w:color w:val="000000"/>
          <w:sz w:val="20"/>
        </w:rPr>
        <w:t> </w:t>
      </w:r>
      <w:r w:rsidRPr="00DB5748">
        <w:rPr>
          <w:rFonts w:ascii="Verdana" w:hAnsi="Verdana"/>
          <w:color w:val="000000"/>
          <w:sz w:val="20"/>
          <w:lang w:val="ru-RU"/>
        </w:rPr>
        <w:t>— воскликнул оператор.</w:t>
      </w:r>
    </w:p>
    <w:p w14:paraId="532494EB"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На пульте управления тревожно замигали сигнальные лампы. Я нагнулась к экрану. Было видно, как робот (его изображение быстро увеличивалось) раскачивается и судорожно взмахивает металлическими щупальцами.</w:t>
      </w:r>
    </w:p>
    <w:p w14:paraId="3D71E8EB"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Нужно увеличить скорость спуска восьмерки,</w:t>
      </w:r>
      <w:r w:rsidRPr="00DB5748">
        <w:rPr>
          <w:rFonts w:ascii="Verdana" w:hAnsi="Verdana"/>
          <w:color w:val="000000"/>
          <w:sz w:val="20"/>
        </w:rPr>
        <w:t> </w:t>
      </w:r>
      <w:r w:rsidRPr="00DB5748">
        <w:rPr>
          <w:rFonts w:ascii="Verdana" w:hAnsi="Verdana"/>
          <w:color w:val="000000"/>
          <w:sz w:val="20"/>
          <w:lang w:val="ru-RU"/>
        </w:rPr>
        <w:t>— негромко сказал Ревзин.</w:t>
      </w:r>
      <w:r w:rsidRPr="00DB5748">
        <w:rPr>
          <w:rFonts w:ascii="Verdana" w:hAnsi="Verdana"/>
          <w:color w:val="000000"/>
          <w:sz w:val="20"/>
        </w:rPr>
        <w:t> </w:t>
      </w:r>
      <w:r w:rsidRPr="00DB5748">
        <w:rPr>
          <w:rFonts w:ascii="Verdana" w:hAnsi="Verdana"/>
          <w:color w:val="000000"/>
          <w:sz w:val="20"/>
          <w:lang w:val="ru-RU"/>
        </w:rPr>
        <w:t>— Тогда удастся проскочить.</w:t>
      </w:r>
    </w:p>
    <w:p w14:paraId="56014846"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Нет.</w:t>
      </w:r>
      <w:r w:rsidRPr="00DB5748">
        <w:rPr>
          <w:rFonts w:ascii="Verdana" w:hAnsi="Verdana"/>
          <w:color w:val="000000"/>
          <w:sz w:val="20"/>
        </w:rPr>
        <w:t> </w:t>
      </w:r>
      <w:r w:rsidRPr="00DB5748">
        <w:rPr>
          <w:rFonts w:ascii="Verdana" w:hAnsi="Verdana"/>
          <w:color w:val="000000"/>
          <w:sz w:val="20"/>
          <w:lang w:val="ru-RU"/>
        </w:rPr>
        <w:t>— Завитаев внимательно смотрел на экран.</w:t>
      </w:r>
      <w:r w:rsidRPr="00DB5748">
        <w:rPr>
          <w:rFonts w:ascii="Verdana" w:hAnsi="Verdana"/>
          <w:color w:val="000000"/>
          <w:sz w:val="20"/>
        </w:rPr>
        <w:t> </w:t>
      </w:r>
      <w:r w:rsidRPr="00DB5748">
        <w:rPr>
          <w:rFonts w:ascii="Verdana" w:hAnsi="Verdana"/>
          <w:color w:val="000000"/>
          <w:sz w:val="20"/>
          <w:lang w:val="ru-RU"/>
        </w:rPr>
        <w:t>— Нам надо знать, что случилось. Это важнее.</w:t>
      </w:r>
    </w:p>
    <w:p w14:paraId="0A3E9B85"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Ревзин достал трубку, сухо спросил:</w:t>
      </w:r>
    </w:p>
    <w:p w14:paraId="1EE0FAFC"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Курить можно?</w:t>
      </w:r>
    </w:p>
    <w:p w14:paraId="38095BD5"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Пожалуйста, Павел Данилович,</w:t>
      </w:r>
      <w:r w:rsidRPr="00DB5748">
        <w:rPr>
          <w:rFonts w:ascii="Verdana" w:hAnsi="Verdana"/>
          <w:color w:val="000000"/>
          <w:sz w:val="20"/>
        </w:rPr>
        <w:t> </w:t>
      </w:r>
      <w:r w:rsidRPr="00DB5748">
        <w:rPr>
          <w:rFonts w:ascii="Verdana" w:hAnsi="Verdana"/>
          <w:color w:val="000000"/>
          <w:sz w:val="20"/>
          <w:lang w:val="ru-RU"/>
        </w:rPr>
        <w:t>— улыбнулся Завитаев.</w:t>
      </w:r>
      <w:r w:rsidRPr="00DB5748">
        <w:rPr>
          <w:rFonts w:ascii="Verdana" w:hAnsi="Verdana"/>
          <w:color w:val="000000"/>
          <w:sz w:val="20"/>
        </w:rPr>
        <w:t> </w:t>
      </w:r>
      <w:r w:rsidRPr="00DB5748">
        <w:rPr>
          <w:rFonts w:ascii="Verdana" w:hAnsi="Verdana"/>
          <w:color w:val="000000"/>
          <w:sz w:val="20"/>
          <w:lang w:val="ru-RU"/>
        </w:rPr>
        <w:t>— Курите.</w:t>
      </w:r>
    </w:p>
    <w:p w14:paraId="5A14BC64" w14:textId="664E7A39"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 xml:space="preserve">На экране творилось нечто странное. Робот, отчаянно размахивая щупальцами, сражался с кем-то невидимым. Это напоминало фантастический танец... В ярких лучах прожекторов можно было разглядеть даже мельчайшие детали робота: выпуклые швы и цифру </w:t>
      </w:r>
      <w:r w:rsidR="00D52B4E">
        <w:rPr>
          <w:rFonts w:ascii="Verdana" w:hAnsi="Verdana"/>
          <w:color w:val="000000"/>
          <w:sz w:val="20"/>
          <w:lang w:val="ru-RU"/>
        </w:rPr>
        <w:t>«</w:t>
      </w:r>
      <w:r w:rsidRPr="00DB5748">
        <w:rPr>
          <w:rFonts w:ascii="Verdana" w:hAnsi="Verdana"/>
          <w:color w:val="000000"/>
          <w:sz w:val="20"/>
          <w:lang w:val="ru-RU"/>
        </w:rPr>
        <w:t>7</w:t>
      </w:r>
      <w:r w:rsidR="00D52B4E">
        <w:rPr>
          <w:rFonts w:ascii="Verdana" w:hAnsi="Verdana"/>
          <w:color w:val="000000"/>
          <w:sz w:val="20"/>
          <w:lang w:val="ru-RU"/>
        </w:rPr>
        <w:t>»</w:t>
      </w:r>
      <w:r w:rsidRPr="00DB5748">
        <w:rPr>
          <w:rFonts w:ascii="Verdana" w:hAnsi="Verdana"/>
          <w:color w:val="000000"/>
          <w:sz w:val="20"/>
          <w:lang w:val="ru-RU"/>
        </w:rPr>
        <w:t xml:space="preserve"> на блестящем сферическом корпусе, оправу линз, шарнирные сочленения щупалец... Отчетливо были видны и скалистые стенки кратера, местами густо заросшие водорослями. Но того, кто напал на робота, мы не видели. Вероятно, это невидимое существо передвигалось с огромной быстротой, потому что робот метался из стороны в сторону, выбрасывал щупальца то вверх, то вниз...</w:t>
      </w:r>
    </w:p>
    <w:p w14:paraId="688C2324"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Машина отчаянно сражалась за свою жизнь. В этом одновременно было что-то трагическое и жалкое.</w:t>
      </w:r>
    </w:p>
    <w:p w14:paraId="632CFB9C"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Включите ультрафиолетовые светильники,</w:t>
      </w:r>
      <w:r w:rsidRPr="00DB5748">
        <w:rPr>
          <w:rFonts w:ascii="Verdana" w:hAnsi="Verdana"/>
          <w:color w:val="000000"/>
          <w:sz w:val="20"/>
        </w:rPr>
        <w:t> </w:t>
      </w:r>
      <w:r w:rsidRPr="00DB5748">
        <w:rPr>
          <w:rFonts w:ascii="Verdana" w:hAnsi="Verdana"/>
          <w:color w:val="000000"/>
          <w:sz w:val="20"/>
          <w:lang w:val="ru-RU"/>
        </w:rPr>
        <w:t>— распорядился Завитаев.</w:t>
      </w:r>
    </w:p>
    <w:p w14:paraId="4FBD8037"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Оператор отрицательно покачал головой:</w:t>
      </w:r>
    </w:p>
    <w:p w14:paraId="33EC9114"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Связь с семеркой...</w:t>
      </w:r>
    </w:p>
    <w:p w14:paraId="1586709A"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lastRenderedPageBreak/>
        <w:t>—</w:t>
      </w:r>
      <w:r w:rsidRPr="00DB5748">
        <w:rPr>
          <w:rFonts w:ascii="Verdana" w:hAnsi="Verdana"/>
          <w:color w:val="000000"/>
          <w:sz w:val="20"/>
        </w:rPr>
        <w:t> </w:t>
      </w:r>
      <w:r w:rsidRPr="00DB5748">
        <w:rPr>
          <w:rFonts w:ascii="Verdana" w:hAnsi="Verdana"/>
          <w:color w:val="000000"/>
          <w:sz w:val="20"/>
          <w:lang w:val="ru-RU"/>
        </w:rPr>
        <w:t>Тогда у другого!</w:t>
      </w:r>
      <w:r w:rsidRPr="00DB5748">
        <w:rPr>
          <w:rFonts w:ascii="Verdana" w:hAnsi="Verdana"/>
          <w:color w:val="000000"/>
          <w:sz w:val="20"/>
        </w:rPr>
        <w:t> </w:t>
      </w:r>
      <w:r w:rsidRPr="00DB5748">
        <w:rPr>
          <w:rFonts w:ascii="Verdana" w:hAnsi="Verdana"/>
          <w:color w:val="000000"/>
          <w:sz w:val="20"/>
          <w:lang w:val="ru-RU"/>
        </w:rPr>
        <w:t>— быстро сказал Завитаев.</w:t>
      </w:r>
    </w:p>
    <w:p w14:paraId="619A9098"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Есть!</w:t>
      </w:r>
      <w:r w:rsidRPr="00DB5748">
        <w:rPr>
          <w:rFonts w:ascii="Verdana" w:hAnsi="Verdana"/>
          <w:color w:val="000000"/>
          <w:sz w:val="20"/>
        </w:rPr>
        <w:t> </w:t>
      </w:r>
      <w:r w:rsidRPr="00DB5748">
        <w:rPr>
          <w:rFonts w:ascii="Verdana" w:hAnsi="Verdana"/>
          <w:color w:val="000000"/>
          <w:sz w:val="20"/>
          <w:lang w:val="ru-RU"/>
        </w:rPr>
        <w:t>— ответил оператор.</w:t>
      </w:r>
    </w:p>
    <w:p w14:paraId="01AA1075"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И почти тотчас же я увидела, как на экране мелькнули три странных светящихся силуэта. Я не успела рассмотреть их. Один из них надвинулся на экран, изображение резко качнулось</w:t>
      </w:r>
      <w:r w:rsidRPr="00DB5748">
        <w:rPr>
          <w:rFonts w:ascii="Verdana" w:hAnsi="Verdana"/>
          <w:color w:val="000000"/>
          <w:sz w:val="20"/>
        </w:rPr>
        <w:t> </w:t>
      </w:r>
      <w:r w:rsidRPr="00DB5748">
        <w:rPr>
          <w:rFonts w:ascii="Verdana" w:hAnsi="Verdana"/>
          <w:color w:val="000000"/>
          <w:sz w:val="20"/>
          <w:lang w:val="ru-RU"/>
        </w:rPr>
        <w:t>— и экран погас.</w:t>
      </w:r>
    </w:p>
    <w:p w14:paraId="744607EE"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Конец,</w:t>
      </w:r>
      <w:r w:rsidRPr="00DB5748">
        <w:rPr>
          <w:rFonts w:ascii="Verdana" w:hAnsi="Verdana"/>
          <w:color w:val="000000"/>
          <w:sz w:val="20"/>
        </w:rPr>
        <w:t> </w:t>
      </w:r>
      <w:r w:rsidRPr="00DB5748">
        <w:rPr>
          <w:rFonts w:ascii="Verdana" w:hAnsi="Verdana"/>
          <w:color w:val="000000"/>
          <w:sz w:val="20"/>
          <w:lang w:val="ru-RU"/>
        </w:rPr>
        <w:t>— попыхивая трубкой, негромко произнес Ревзин.</w:t>
      </w:r>
      <w:r w:rsidRPr="00DB5748">
        <w:rPr>
          <w:rFonts w:ascii="Verdana" w:hAnsi="Verdana"/>
          <w:color w:val="000000"/>
          <w:sz w:val="20"/>
        </w:rPr>
        <w:t> </w:t>
      </w:r>
      <w:r w:rsidRPr="00DB5748">
        <w:rPr>
          <w:rFonts w:ascii="Verdana" w:hAnsi="Verdana"/>
          <w:color w:val="000000"/>
          <w:sz w:val="20"/>
          <w:lang w:val="ru-RU"/>
        </w:rPr>
        <w:t>— Эти твари напали на восьмерку.</w:t>
      </w:r>
      <w:r w:rsidRPr="00DB5748">
        <w:rPr>
          <w:rFonts w:ascii="Verdana" w:hAnsi="Verdana"/>
          <w:color w:val="000000"/>
          <w:sz w:val="20"/>
        </w:rPr>
        <w:t> </w:t>
      </w:r>
      <w:r w:rsidRPr="00DB5748">
        <w:rPr>
          <w:rFonts w:ascii="Verdana" w:hAnsi="Verdana"/>
          <w:color w:val="000000"/>
          <w:sz w:val="20"/>
          <w:lang w:val="ru-RU"/>
        </w:rPr>
        <w:t>— Он помолчал, потом, не глядя на Завитаева, сказал:</w:t>
      </w:r>
      <w:r w:rsidRPr="00DB5748">
        <w:rPr>
          <w:rFonts w:ascii="Verdana" w:hAnsi="Verdana"/>
          <w:color w:val="000000"/>
          <w:sz w:val="20"/>
        </w:rPr>
        <w:t> </w:t>
      </w:r>
      <w:r w:rsidRPr="00DB5748">
        <w:rPr>
          <w:rFonts w:ascii="Verdana" w:hAnsi="Verdana"/>
          <w:color w:val="000000"/>
          <w:sz w:val="20"/>
          <w:lang w:val="ru-RU"/>
        </w:rPr>
        <w:t>— С ультрафиолетовым светом вы правильно придумали.</w:t>
      </w:r>
    </w:p>
    <w:p w14:paraId="3DAB34D7"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Да, удачно,</w:t>
      </w:r>
      <w:r w:rsidRPr="00DB5748">
        <w:rPr>
          <w:rFonts w:ascii="Verdana" w:hAnsi="Verdana"/>
          <w:color w:val="000000"/>
          <w:sz w:val="20"/>
        </w:rPr>
        <w:t> </w:t>
      </w:r>
      <w:r w:rsidRPr="00DB5748">
        <w:rPr>
          <w:rFonts w:ascii="Verdana" w:hAnsi="Verdana"/>
          <w:color w:val="000000"/>
          <w:sz w:val="20"/>
          <w:lang w:val="ru-RU"/>
        </w:rPr>
        <w:t>— кивнул Завитаев и пояснил мне:</w:t>
      </w:r>
      <w:r w:rsidRPr="00DB5748">
        <w:rPr>
          <w:rFonts w:ascii="Verdana" w:hAnsi="Verdana"/>
          <w:color w:val="000000"/>
          <w:sz w:val="20"/>
        </w:rPr>
        <w:t> </w:t>
      </w:r>
      <w:r w:rsidRPr="00DB5748">
        <w:rPr>
          <w:rFonts w:ascii="Verdana" w:hAnsi="Verdana"/>
          <w:color w:val="000000"/>
          <w:sz w:val="20"/>
          <w:lang w:val="ru-RU"/>
        </w:rPr>
        <w:t>— На больших глубинах рыбы часто бесцветны, прозрачны, а потому и невидимы. Но они флюоресцируют под действием ультрафиолетового света. К сожалению, мы почти ничего не успели увидеть... Подождем минут сорок. Если роботам удастся вырваться, они всплывут... Готовьте скафандры, Павел Данилович.</w:t>
      </w:r>
    </w:p>
    <w:p w14:paraId="6C16F964"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Вы... рискнете?</w:t>
      </w:r>
    </w:p>
    <w:p w14:paraId="486A50A3"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Да. С роботами мы больше ничего не добьемся. Нужен человек.</w:t>
      </w:r>
    </w:p>
    <w:p w14:paraId="31A458DA"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Голос Завитаева доносился откуда-то издалека. Я потеряла ощущение реальности событий. Все произошло слишком быстро. Головокружительный спуск роботов в кратер потухшего подводного вулкана, битва машин с невидимым врагом, молниеносные прыжки странных светящихся существ и погасший экран телевизора... А в отсеке горел свет, будничными голосами разговаривали Завитаев и Ревзин, за стальной перегородкой деловито урчал двигатель.</w:t>
      </w:r>
    </w:p>
    <w:p w14:paraId="08F182A8"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Я спущусь один,</w:t>
      </w:r>
      <w:r w:rsidRPr="00DB5748">
        <w:rPr>
          <w:rFonts w:ascii="Verdana" w:hAnsi="Verdana"/>
          <w:color w:val="000000"/>
          <w:sz w:val="20"/>
        </w:rPr>
        <w:t> </w:t>
      </w:r>
      <w:r w:rsidRPr="00DB5748">
        <w:rPr>
          <w:rFonts w:ascii="Verdana" w:hAnsi="Verdana"/>
          <w:color w:val="000000"/>
          <w:sz w:val="20"/>
          <w:lang w:val="ru-RU"/>
        </w:rPr>
        <w:t>— говорил Завитаев.</w:t>
      </w:r>
      <w:r w:rsidRPr="00DB5748">
        <w:rPr>
          <w:rFonts w:ascii="Verdana" w:hAnsi="Verdana"/>
          <w:color w:val="000000"/>
          <w:sz w:val="20"/>
        </w:rPr>
        <w:t> </w:t>
      </w:r>
      <w:r w:rsidRPr="00DB5748">
        <w:rPr>
          <w:rFonts w:ascii="Verdana" w:hAnsi="Verdana"/>
          <w:color w:val="000000"/>
          <w:sz w:val="20"/>
          <w:lang w:val="ru-RU"/>
        </w:rPr>
        <w:t>— Это будет разведкой. Если мне удастся дойти до дна кратера, я дам сигнал. Тогда пусть идут все... все, кто может и хочет. Одному мне не справиться.</w:t>
      </w:r>
    </w:p>
    <w:p w14:paraId="342E2A3E"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Добро.</w:t>
      </w:r>
      <w:r w:rsidRPr="00DB5748">
        <w:rPr>
          <w:rFonts w:ascii="Verdana" w:hAnsi="Verdana"/>
          <w:color w:val="000000"/>
          <w:sz w:val="20"/>
        </w:rPr>
        <w:t> </w:t>
      </w:r>
      <w:r w:rsidRPr="00DB5748">
        <w:rPr>
          <w:rFonts w:ascii="Verdana" w:hAnsi="Verdana"/>
          <w:color w:val="000000"/>
          <w:sz w:val="20"/>
          <w:lang w:val="ru-RU"/>
        </w:rPr>
        <w:t>— Ревзин выколотил трубку, сунул ее в карман.</w:t>
      </w:r>
      <w:r w:rsidRPr="00DB5748">
        <w:rPr>
          <w:rFonts w:ascii="Verdana" w:hAnsi="Verdana"/>
          <w:color w:val="000000"/>
          <w:sz w:val="20"/>
        </w:rPr>
        <w:t> </w:t>
      </w:r>
      <w:r w:rsidRPr="00DB5748">
        <w:rPr>
          <w:rFonts w:ascii="Verdana" w:hAnsi="Verdana"/>
          <w:color w:val="000000"/>
          <w:sz w:val="20"/>
          <w:lang w:val="ru-RU"/>
        </w:rPr>
        <w:t>— Надо заняться скафандрами.</w:t>
      </w:r>
      <w:r w:rsidRPr="00DB5748">
        <w:rPr>
          <w:rFonts w:ascii="Verdana" w:hAnsi="Verdana"/>
          <w:color w:val="000000"/>
          <w:sz w:val="20"/>
        </w:rPr>
        <w:t> </w:t>
      </w:r>
      <w:r w:rsidRPr="00DB5748">
        <w:rPr>
          <w:rFonts w:ascii="Verdana" w:hAnsi="Verdana"/>
          <w:color w:val="000000"/>
          <w:sz w:val="20"/>
          <w:lang w:val="ru-RU"/>
        </w:rPr>
        <w:t>— Он посмотрел на часы.</w:t>
      </w:r>
      <w:r w:rsidRPr="00DB5748">
        <w:rPr>
          <w:rFonts w:ascii="Verdana" w:hAnsi="Verdana"/>
          <w:color w:val="000000"/>
          <w:sz w:val="20"/>
        </w:rPr>
        <w:t> </w:t>
      </w:r>
      <w:r w:rsidRPr="00DB5748">
        <w:rPr>
          <w:rFonts w:ascii="Verdana" w:hAnsi="Verdana"/>
          <w:color w:val="000000"/>
          <w:sz w:val="20"/>
          <w:lang w:val="ru-RU"/>
        </w:rPr>
        <w:t>— Через двадцать минут скафандры будут готовы.</w:t>
      </w:r>
    </w:p>
    <w:p w14:paraId="6A1763BD"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p>
    <w:p w14:paraId="1E5A33FC" w14:textId="77777777" w:rsidR="009629C6" w:rsidRPr="00DB5748" w:rsidRDefault="009629C6" w:rsidP="00DB5748">
      <w:pPr>
        <w:pStyle w:val="Heading6"/>
        <w:keepNext w:val="0"/>
        <w:keepLines w:val="0"/>
        <w:suppressAutoHyphens/>
        <w:spacing w:before="0" w:line="240" w:lineRule="auto"/>
        <w:ind w:firstLine="283"/>
        <w:jc w:val="both"/>
        <w:rPr>
          <w:rFonts w:ascii="Verdana" w:hAnsi="Verdana"/>
          <w:b/>
          <w:color w:val="000000"/>
          <w:sz w:val="20"/>
          <w:lang w:val="ru-RU"/>
        </w:rPr>
      </w:pPr>
      <w:r w:rsidRPr="00DB5748">
        <w:rPr>
          <w:rFonts w:ascii="Verdana" w:hAnsi="Verdana"/>
          <w:color w:val="000000"/>
          <w:sz w:val="20"/>
          <w:lang w:val="ru-RU"/>
        </w:rPr>
        <w:t>* * *</w:t>
      </w:r>
    </w:p>
    <w:p w14:paraId="05891AB9"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p>
    <w:p w14:paraId="77D2EC51"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Я пошла с Ревзиным, мне не хотелось мешать Завитаеву. Массивный, грузный Ревзин легко протискивался в узкие люки, я с трудом поспевала за ним. Нам пришлось пройти вдоль всей лодки: скафандры хранились в кормовом отсеке, рядом со шлюзовой камерой.</w:t>
      </w:r>
    </w:p>
    <w:p w14:paraId="71C0D9B5"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Скафандры Ревзина висели в длинном, стоящем вдоль борта шкафу. Это были черные комбинезоны с цилиндрическими, закругленными сверху шлемами. Дыхательные приборы, упрятанные в обтекаемые кожухи, лежали отдельно</w:t>
      </w:r>
      <w:r w:rsidRPr="00DB5748">
        <w:rPr>
          <w:rFonts w:ascii="Verdana" w:hAnsi="Verdana"/>
          <w:color w:val="000000"/>
          <w:sz w:val="20"/>
        </w:rPr>
        <w:t> </w:t>
      </w:r>
      <w:r w:rsidRPr="00DB5748">
        <w:rPr>
          <w:rFonts w:ascii="Verdana" w:hAnsi="Verdana"/>
          <w:color w:val="000000"/>
          <w:sz w:val="20"/>
          <w:lang w:val="ru-RU"/>
        </w:rPr>
        <w:t>— на стеллажах.</w:t>
      </w:r>
    </w:p>
    <w:p w14:paraId="0E6CDF61"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Ревзин сосредоточенно возился со скафандрами. Я не хотела его отвлекать и молча сидела в стороне. Так прошло минут десять</w:t>
      </w:r>
      <w:r w:rsidRPr="00DB5748">
        <w:rPr>
          <w:rFonts w:ascii="Verdana" w:hAnsi="Verdana"/>
          <w:color w:val="000000"/>
          <w:sz w:val="20"/>
        </w:rPr>
        <w:t> </w:t>
      </w:r>
      <w:r w:rsidRPr="00DB5748">
        <w:rPr>
          <w:rFonts w:ascii="Verdana" w:hAnsi="Verdana"/>
          <w:color w:val="000000"/>
          <w:sz w:val="20"/>
          <w:lang w:val="ru-RU"/>
        </w:rPr>
        <w:t>— пятнадцать. Потом Ревзин покосился в мою сторону и спросил:</w:t>
      </w:r>
    </w:p>
    <w:p w14:paraId="01C25200"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Значит, в романе у вас скафандры сверхпрочные?</w:t>
      </w:r>
    </w:p>
    <w:p w14:paraId="16D0819A"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Сверх!</w:t>
      </w:r>
      <w:r w:rsidRPr="00DB5748">
        <w:rPr>
          <w:rFonts w:ascii="Verdana" w:hAnsi="Verdana"/>
          <w:color w:val="000000"/>
          <w:sz w:val="20"/>
        </w:rPr>
        <w:t> </w:t>
      </w:r>
      <w:r w:rsidRPr="00DB5748">
        <w:rPr>
          <w:rFonts w:ascii="Verdana" w:hAnsi="Verdana"/>
          <w:color w:val="000000"/>
          <w:sz w:val="20"/>
          <w:lang w:val="ru-RU"/>
        </w:rPr>
        <w:t>— весело ответила я.</w:t>
      </w:r>
    </w:p>
    <w:p w14:paraId="58089BE1"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Мне хотелось разговорить старика. Я сказала ему, что, по моему мнению, научная достоверность не всегда обязательна для фантастики. Отправил же Жюль Берн своего героя в путешествие на... комете.</w:t>
      </w:r>
    </w:p>
    <w:p w14:paraId="5D50FAA7"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Может быть, и так,</w:t>
      </w:r>
      <w:r w:rsidRPr="00DB5748">
        <w:rPr>
          <w:rFonts w:ascii="Verdana" w:hAnsi="Verdana"/>
          <w:color w:val="000000"/>
          <w:sz w:val="20"/>
        </w:rPr>
        <w:t> </w:t>
      </w:r>
      <w:r w:rsidRPr="00DB5748">
        <w:rPr>
          <w:rFonts w:ascii="Verdana" w:hAnsi="Verdana"/>
          <w:color w:val="000000"/>
          <w:sz w:val="20"/>
          <w:lang w:val="ru-RU"/>
        </w:rPr>
        <w:t>— задумчиво отозвался Ревзин.</w:t>
      </w:r>
      <w:r w:rsidRPr="00DB5748">
        <w:rPr>
          <w:rFonts w:ascii="Verdana" w:hAnsi="Verdana"/>
          <w:color w:val="000000"/>
          <w:sz w:val="20"/>
        </w:rPr>
        <w:t> </w:t>
      </w:r>
      <w:r w:rsidRPr="00DB5748">
        <w:rPr>
          <w:rFonts w:ascii="Verdana" w:hAnsi="Verdana"/>
          <w:color w:val="000000"/>
          <w:sz w:val="20"/>
          <w:lang w:val="ru-RU"/>
        </w:rPr>
        <w:t>— Мне почему-то казалось, что фантастика прежде всего литература научного предвидения.</w:t>
      </w:r>
    </w:p>
    <w:p w14:paraId="06ACB270" w14:textId="6C62BD02"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 xml:space="preserve">А как быть с </w:t>
      </w:r>
      <w:r w:rsidR="00D52B4E">
        <w:rPr>
          <w:rFonts w:ascii="Verdana" w:hAnsi="Verdana"/>
          <w:color w:val="000000"/>
          <w:sz w:val="20"/>
          <w:lang w:val="ru-RU"/>
        </w:rPr>
        <w:t>«</w:t>
      </w:r>
      <w:r w:rsidRPr="00DB5748">
        <w:rPr>
          <w:rFonts w:ascii="Verdana" w:hAnsi="Verdana"/>
          <w:color w:val="000000"/>
          <w:sz w:val="20"/>
          <w:lang w:val="ru-RU"/>
        </w:rPr>
        <w:t>Аэлитой</w:t>
      </w:r>
      <w:r w:rsidR="00D52B4E">
        <w:rPr>
          <w:rFonts w:ascii="Verdana" w:hAnsi="Verdana"/>
          <w:color w:val="000000"/>
          <w:sz w:val="20"/>
          <w:lang w:val="ru-RU"/>
        </w:rPr>
        <w:t>»</w:t>
      </w: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 спросила я.</w:t>
      </w:r>
      <w:r w:rsidRPr="00DB5748">
        <w:rPr>
          <w:rFonts w:ascii="Verdana" w:hAnsi="Verdana"/>
          <w:color w:val="000000"/>
          <w:sz w:val="20"/>
        </w:rPr>
        <w:t> </w:t>
      </w:r>
      <w:r w:rsidRPr="00DB5748">
        <w:rPr>
          <w:rFonts w:ascii="Verdana" w:hAnsi="Verdana"/>
          <w:color w:val="000000"/>
          <w:sz w:val="20"/>
          <w:lang w:val="ru-RU"/>
        </w:rPr>
        <w:t>— Блестящая вещь, но где там предвидение будущего? Или Уэллс... Нет, писателя интересуют в первую очередь люди. Будущие люди, а не будущие машины.</w:t>
      </w:r>
    </w:p>
    <w:p w14:paraId="2A461708"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Ревзин достал портсигар, повертел его в руках и снова спрятал в карман.</w:t>
      </w:r>
    </w:p>
    <w:p w14:paraId="5DEE450D" w14:textId="45B2D861"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Все-таки вы ошибаетесь,</w:t>
      </w:r>
      <w:r w:rsidRPr="00DB5748">
        <w:rPr>
          <w:rFonts w:ascii="Verdana" w:hAnsi="Verdana"/>
          <w:color w:val="000000"/>
          <w:sz w:val="20"/>
        </w:rPr>
        <w:t> </w:t>
      </w:r>
      <w:r w:rsidRPr="00DB5748">
        <w:rPr>
          <w:rFonts w:ascii="Verdana" w:hAnsi="Verdana"/>
          <w:color w:val="000000"/>
          <w:sz w:val="20"/>
          <w:lang w:val="ru-RU"/>
        </w:rPr>
        <w:t>— сказал он.</w:t>
      </w:r>
      <w:r w:rsidRPr="00DB5748">
        <w:rPr>
          <w:rFonts w:ascii="Verdana" w:hAnsi="Verdana"/>
          <w:color w:val="000000"/>
          <w:sz w:val="20"/>
        </w:rPr>
        <w:t> </w:t>
      </w:r>
      <w:r w:rsidRPr="00DB5748">
        <w:rPr>
          <w:rFonts w:ascii="Verdana" w:hAnsi="Verdana"/>
          <w:color w:val="000000"/>
          <w:sz w:val="20"/>
          <w:lang w:val="ru-RU"/>
        </w:rPr>
        <w:t>— По-вашему, человек</w:t>
      </w:r>
      <w:r w:rsidRPr="00DB5748">
        <w:rPr>
          <w:rFonts w:ascii="Verdana" w:hAnsi="Verdana"/>
          <w:color w:val="000000"/>
          <w:sz w:val="20"/>
        </w:rPr>
        <w:t> </w:t>
      </w:r>
      <w:r w:rsidRPr="00DB5748">
        <w:rPr>
          <w:rFonts w:ascii="Verdana" w:hAnsi="Verdana"/>
          <w:color w:val="000000"/>
          <w:sz w:val="20"/>
          <w:lang w:val="ru-RU"/>
        </w:rPr>
        <w:t>— это художественная литература, а машины</w:t>
      </w:r>
      <w:r w:rsidRPr="00DB5748">
        <w:rPr>
          <w:rFonts w:ascii="Verdana" w:hAnsi="Verdana"/>
          <w:color w:val="000000"/>
          <w:sz w:val="20"/>
        </w:rPr>
        <w:t> </w:t>
      </w:r>
      <w:r w:rsidRPr="00DB5748">
        <w:rPr>
          <w:rFonts w:ascii="Verdana" w:hAnsi="Verdana"/>
          <w:color w:val="000000"/>
          <w:sz w:val="20"/>
          <w:lang w:val="ru-RU"/>
        </w:rPr>
        <w:t>— наука, техника. Разделение немного искусственное. Лев Толстой, Куприн и многие другие писали о животных; это литература? А современные машины куда умнее животных, я бы даже сказал, человечнее, живее... И самое главное</w:t>
      </w:r>
      <w:r w:rsidRPr="00DB5748">
        <w:rPr>
          <w:rFonts w:ascii="Verdana" w:hAnsi="Verdana"/>
          <w:color w:val="000000"/>
          <w:sz w:val="20"/>
        </w:rPr>
        <w:t> </w:t>
      </w:r>
      <w:r w:rsidRPr="00DB5748">
        <w:rPr>
          <w:rFonts w:ascii="Verdana" w:hAnsi="Verdana"/>
          <w:color w:val="000000"/>
          <w:sz w:val="20"/>
          <w:lang w:val="ru-RU"/>
        </w:rPr>
        <w:t xml:space="preserve">— они созданы человеком. Они второе </w:t>
      </w:r>
      <w:r w:rsidR="00D52B4E">
        <w:rPr>
          <w:rFonts w:ascii="Verdana" w:hAnsi="Verdana"/>
          <w:color w:val="000000"/>
          <w:sz w:val="20"/>
          <w:lang w:val="ru-RU"/>
        </w:rPr>
        <w:t>«</w:t>
      </w:r>
      <w:r w:rsidRPr="00DB5748">
        <w:rPr>
          <w:rFonts w:ascii="Verdana" w:hAnsi="Verdana"/>
          <w:color w:val="000000"/>
          <w:sz w:val="20"/>
          <w:lang w:val="ru-RU"/>
        </w:rPr>
        <w:t>я</w:t>
      </w:r>
      <w:r w:rsidR="00D52B4E">
        <w:rPr>
          <w:rFonts w:ascii="Verdana" w:hAnsi="Verdana"/>
          <w:color w:val="000000"/>
          <w:sz w:val="20"/>
          <w:lang w:val="ru-RU"/>
        </w:rPr>
        <w:t>»</w:t>
      </w:r>
      <w:r w:rsidRPr="00DB5748">
        <w:rPr>
          <w:rFonts w:ascii="Verdana" w:hAnsi="Verdana"/>
          <w:color w:val="000000"/>
          <w:sz w:val="20"/>
          <w:lang w:val="ru-RU"/>
        </w:rPr>
        <w:t xml:space="preserve"> человека. Вот вы написали в романе </w:t>
      </w:r>
      <w:r w:rsidR="00D52B4E">
        <w:rPr>
          <w:rFonts w:ascii="Verdana" w:hAnsi="Verdana"/>
          <w:color w:val="000000"/>
          <w:sz w:val="20"/>
          <w:lang w:val="ru-RU"/>
        </w:rPr>
        <w:t>«</w:t>
      </w:r>
      <w:r w:rsidRPr="00DB5748">
        <w:rPr>
          <w:rFonts w:ascii="Verdana" w:hAnsi="Verdana"/>
          <w:color w:val="000000"/>
          <w:sz w:val="20"/>
          <w:lang w:val="ru-RU"/>
        </w:rPr>
        <w:t>сверхпрочные скафандры</w:t>
      </w:r>
      <w:r w:rsidR="00D52B4E">
        <w:rPr>
          <w:rFonts w:ascii="Verdana" w:hAnsi="Verdana"/>
          <w:color w:val="000000"/>
          <w:sz w:val="20"/>
          <w:lang w:val="ru-RU"/>
        </w:rPr>
        <w:t>»</w:t>
      </w:r>
      <w:r w:rsidRPr="00DB5748">
        <w:rPr>
          <w:rFonts w:ascii="Verdana" w:hAnsi="Verdana"/>
          <w:color w:val="000000"/>
          <w:sz w:val="20"/>
          <w:lang w:val="ru-RU"/>
        </w:rPr>
        <w:t xml:space="preserve">, и вам кажется, что этим все сказано. А для меня они так же прекрасны, как статуи Микеланджело, </w:t>
      </w:r>
      <w:r w:rsidRPr="00DB5748">
        <w:rPr>
          <w:rFonts w:ascii="Verdana" w:hAnsi="Verdana"/>
          <w:color w:val="000000"/>
          <w:sz w:val="20"/>
          <w:lang w:val="ru-RU"/>
        </w:rPr>
        <w:lastRenderedPageBreak/>
        <w:t>картины Репина, музыка Бетховен на... До сих пор помню тот день, когда впервые взял в руки скафандр. Это была старая рейдовая маска японского образца. В ней можно было опуститься на семь- десять метров, часто отказывали клапаны... Но верите ли, я дрожал над ней. Я пять раз в день разбирал ее нехитрый механизм</w:t>
      </w:r>
      <w:r w:rsidRPr="00DB5748">
        <w:rPr>
          <w:rFonts w:ascii="Verdana" w:hAnsi="Verdana"/>
          <w:color w:val="000000"/>
          <w:sz w:val="20"/>
        </w:rPr>
        <w:t> </w:t>
      </w:r>
      <w:r w:rsidRPr="00DB5748">
        <w:rPr>
          <w:rFonts w:ascii="Verdana" w:hAnsi="Verdana"/>
          <w:color w:val="000000"/>
          <w:sz w:val="20"/>
          <w:lang w:val="ru-RU"/>
        </w:rPr>
        <w:t>— и чистил, чистил, чистил... Маска барахло, дрянь, но я и по сей день благодарен ей за то, что она открыла мне путь в море. А потом были десятки разных аппаратов, и каждый имел свой характер, иногда строптивый, иногда покладистый, часто</w:t>
      </w:r>
      <w:r w:rsidRPr="00DB5748">
        <w:rPr>
          <w:rFonts w:ascii="Verdana" w:hAnsi="Verdana"/>
          <w:color w:val="000000"/>
          <w:sz w:val="20"/>
        </w:rPr>
        <w:t> </w:t>
      </w:r>
      <w:r w:rsidRPr="00DB5748">
        <w:rPr>
          <w:rFonts w:ascii="Verdana" w:hAnsi="Verdana"/>
          <w:color w:val="000000"/>
          <w:sz w:val="20"/>
          <w:lang w:val="ru-RU"/>
        </w:rPr>
        <w:t>— коварный. И за этим угадывались мысли их конструкторов, поиски, удачи и неудачи тех, кто создавал скафандры. Иногда разбираешь аппарат, смотришь на какую-нибудь деталь и видишь: здесь конструктор не смог победить. Боролся и так и эдак, мучился</w:t>
      </w:r>
      <w:r w:rsidRPr="00DB5748">
        <w:rPr>
          <w:rFonts w:ascii="Verdana" w:hAnsi="Verdana"/>
          <w:color w:val="000000"/>
          <w:sz w:val="20"/>
        </w:rPr>
        <w:t> </w:t>
      </w:r>
      <w:r w:rsidRPr="00DB5748">
        <w:rPr>
          <w:rFonts w:ascii="Verdana" w:hAnsi="Verdana"/>
          <w:color w:val="000000"/>
          <w:sz w:val="20"/>
          <w:lang w:val="ru-RU"/>
        </w:rPr>
        <w:t>— и не смог, отступил. Это чувствуется, как фальшивая нота в талантливой музыке... Я спускался с аквалангом, в шланговых скафандрах, в жестких аппаратах Кунке и Нейфельдта, сам проектировал скафандры</w:t>
      </w:r>
      <w:r w:rsidRPr="00DB5748">
        <w:rPr>
          <w:rFonts w:ascii="Verdana" w:hAnsi="Verdana"/>
          <w:color w:val="000000"/>
          <w:sz w:val="20"/>
        </w:rPr>
        <w:t> </w:t>
      </w:r>
      <w:r w:rsidRPr="00DB5748">
        <w:rPr>
          <w:rFonts w:ascii="Verdana" w:hAnsi="Verdana"/>
          <w:color w:val="000000"/>
          <w:sz w:val="20"/>
          <w:lang w:val="ru-RU"/>
        </w:rPr>
        <w:t xml:space="preserve">— и даже думал, что всё знаю и всё понимаю. И вдруг появился Завитаев. Он пришел ко мне в конструкторское бюро и спокойненько сказал: </w:t>
      </w:r>
      <w:r w:rsidR="00D52B4E">
        <w:rPr>
          <w:rFonts w:ascii="Verdana" w:hAnsi="Verdana"/>
          <w:color w:val="000000"/>
          <w:sz w:val="20"/>
          <w:lang w:val="ru-RU"/>
        </w:rPr>
        <w:t>«</w:t>
      </w:r>
      <w:r w:rsidRPr="00DB5748">
        <w:rPr>
          <w:rFonts w:ascii="Verdana" w:hAnsi="Verdana"/>
          <w:color w:val="000000"/>
          <w:sz w:val="20"/>
          <w:lang w:val="ru-RU"/>
        </w:rPr>
        <w:t>Нужен скафандр для спуска на глубину в двадцать километров</w:t>
      </w:r>
      <w:r w:rsidR="00D52B4E">
        <w:rPr>
          <w:rFonts w:ascii="Verdana" w:hAnsi="Verdana"/>
          <w:color w:val="000000"/>
          <w:sz w:val="20"/>
          <w:lang w:val="ru-RU"/>
        </w:rPr>
        <w:t>»</w:t>
      </w:r>
      <w:r w:rsidRPr="00DB5748">
        <w:rPr>
          <w:rFonts w:ascii="Verdana" w:hAnsi="Verdana"/>
          <w:color w:val="000000"/>
          <w:sz w:val="20"/>
          <w:lang w:val="ru-RU"/>
        </w:rPr>
        <w:t xml:space="preserve">. Я ехидно объяснил ему, что максимальная глубина океана, к сожалению, не превышает одиннадцати километров. Он пожал плечами: </w:t>
      </w:r>
      <w:r w:rsidR="00D52B4E">
        <w:rPr>
          <w:rFonts w:ascii="Verdana" w:hAnsi="Verdana"/>
          <w:color w:val="000000"/>
          <w:sz w:val="20"/>
          <w:lang w:val="ru-RU"/>
        </w:rPr>
        <w:t>«</w:t>
      </w:r>
      <w:r w:rsidRPr="00DB5748">
        <w:rPr>
          <w:rFonts w:ascii="Verdana" w:hAnsi="Verdana"/>
          <w:color w:val="000000"/>
          <w:sz w:val="20"/>
          <w:lang w:val="ru-RU"/>
        </w:rPr>
        <w:t>Пустяки! Мы будем спускаться в кратеры подводных вулканов</w:t>
      </w:r>
      <w:r w:rsidR="00D52B4E">
        <w:rPr>
          <w:rFonts w:ascii="Verdana" w:hAnsi="Verdana"/>
          <w:color w:val="000000"/>
          <w:sz w:val="20"/>
          <w:lang w:val="ru-RU"/>
        </w:rPr>
        <w:t>»</w:t>
      </w:r>
      <w:r w:rsidRPr="00DB5748">
        <w:rPr>
          <w:rFonts w:ascii="Verdana" w:hAnsi="Verdana"/>
          <w:color w:val="000000"/>
          <w:sz w:val="20"/>
          <w:lang w:val="ru-RU"/>
        </w:rPr>
        <w:t>. Я еще не знал, зачем нужно спускаться в эти кратеры, но уже поверил Завитаеву- сразу, с первых же слов. Черт побери, ведь никто до него не додумался, что наибольшая глубина не в океанских впадинах, а именно в кратерах потухших подводных вулканов!.. Эти скафандры</w:t>
      </w:r>
      <w:r w:rsidRPr="00DB5748">
        <w:rPr>
          <w:rFonts w:ascii="Verdana" w:hAnsi="Verdana"/>
          <w:color w:val="000000"/>
          <w:sz w:val="20"/>
        </w:rPr>
        <w:t> </w:t>
      </w:r>
      <w:r w:rsidRPr="00DB5748">
        <w:rPr>
          <w:rFonts w:ascii="Verdana" w:hAnsi="Verdana"/>
          <w:color w:val="000000"/>
          <w:sz w:val="20"/>
          <w:lang w:val="ru-RU"/>
        </w:rPr>
        <w:t>— я работал над ними три года</w:t>
      </w:r>
      <w:r w:rsidRPr="00DB5748">
        <w:rPr>
          <w:rFonts w:ascii="Verdana" w:hAnsi="Verdana"/>
          <w:color w:val="000000"/>
          <w:sz w:val="20"/>
        </w:rPr>
        <w:t> </w:t>
      </w:r>
      <w:r w:rsidRPr="00DB5748">
        <w:rPr>
          <w:rFonts w:ascii="Verdana" w:hAnsi="Verdana"/>
          <w:color w:val="000000"/>
          <w:sz w:val="20"/>
          <w:lang w:val="ru-RU"/>
        </w:rPr>
        <w:t>— чем-то напоминают мне самого Завитаева... Может быть, дерзостью. Да, пожалуй, дерзостью и простотой. Ну-ка, потрогайте комбинезон...</w:t>
      </w:r>
    </w:p>
    <w:p w14:paraId="18DBF7F0"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Шероховатая оболочка комбинезона оказалась не то чтобы очень тонкой, но удивительно гибкой, податливой. Ее можно было сжать почти без всякого усилия, как самую обыкновенную материю.</w:t>
      </w:r>
    </w:p>
    <w:p w14:paraId="49C38176"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Я не специалист по скафандрам, но это поразило меня. Глубоководные скафандры всегда жесткие, с бронированной оболочкой. Есть, конечно, и мягкие скафандры: давление воды уравновешивается в них давлением воздуха. На глубине в сто метров</w:t>
      </w:r>
      <w:r w:rsidRPr="00DB5748">
        <w:rPr>
          <w:rFonts w:ascii="Verdana" w:hAnsi="Verdana"/>
          <w:color w:val="000000"/>
          <w:sz w:val="20"/>
        </w:rPr>
        <w:t> </w:t>
      </w:r>
      <w:r w:rsidRPr="00DB5748">
        <w:rPr>
          <w:rFonts w:ascii="Verdana" w:hAnsi="Verdana"/>
          <w:color w:val="000000"/>
          <w:sz w:val="20"/>
          <w:lang w:val="ru-RU"/>
        </w:rPr>
        <w:t>— десять атмосфер. Даже самый выносливый человек может пробыть в таких условиях считанные минуты... И вот скафандр, рассчитанный на двадцатикилометровый спуск (две тысячи атмосфер!), оказывается мягче гидрокостюма, в котором ныряют аквалангисты...</w:t>
      </w:r>
    </w:p>
    <w:p w14:paraId="6C4A6C73"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Нет, скафандр не мягкий,</w:t>
      </w:r>
      <w:r w:rsidRPr="00DB5748">
        <w:rPr>
          <w:rFonts w:ascii="Verdana" w:hAnsi="Verdana"/>
          <w:color w:val="000000"/>
          <w:sz w:val="20"/>
        </w:rPr>
        <w:t> </w:t>
      </w:r>
      <w:r w:rsidRPr="00DB5748">
        <w:rPr>
          <w:rFonts w:ascii="Verdana" w:hAnsi="Verdana"/>
          <w:color w:val="000000"/>
          <w:sz w:val="20"/>
          <w:lang w:val="ru-RU"/>
        </w:rPr>
        <w:t>— сказал Ревзин. Он был доволен произведенным эффектом.</w:t>
      </w:r>
      <w:r w:rsidRPr="00DB5748">
        <w:rPr>
          <w:rFonts w:ascii="Verdana" w:hAnsi="Verdana"/>
          <w:color w:val="000000"/>
          <w:sz w:val="20"/>
        </w:rPr>
        <w:t> </w:t>
      </w:r>
      <w:r w:rsidRPr="00DB5748">
        <w:rPr>
          <w:rFonts w:ascii="Verdana" w:hAnsi="Verdana"/>
          <w:color w:val="000000"/>
          <w:sz w:val="20"/>
          <w:lang w:val="ru-RU"/>
        </w:rPr>
        <w:t>— Точнее, мягкий и не мягкий. Чем глубже, тем он становится жестче. И это проще, чем вы думаете. Оболочка состоит из двух слоев. Наружный</w:t>
      </w:r>
      <w:r w:rsidRPr="00DB5748">
        <w:rPr>
          <w:rFonts w:ascii="Verdana" w:hAnsi="Verdana"/>
          <w:color w:val="000000"/>
          <w:sz w:val="20"/>
        </w:rPr>
        <w:t> </w:t>
      </w:r>
      <w:r w:rsidRPr="00DB5748">
        <w:rPr>
          <w:rFonts w:ascii="Verdana" w:hAnsi="Verdana"/>
          <w:color w:val="000000"/>
          <w:sz w:val="20"/>
          <w:lang w:val="ru-RU"/>
        </w:rPr>
        <w:t>— пластик. Для прочности и изоляции. А внутренний слой</w:t>
      </w:r>
      <w:r w:rsidRPr="00DB5748">
        <w:rPr>
          <w:rFonts w:ascii="Verdana" w:hAnsi="Verdana"/>
          <w:color w:val="000000"/>
          <w:sz w:val="20"/>
        </w:rPr>
        <w:t> </w:t>
      </w:r>
      <w:r w:rsidRPr="00DB5748">
        <w:rPr>
          <w:rFonts w:ascii="Verdana" w:hAnsi="Verdana"/>
          <w:color w:val="000000"/>
          <w:sz w:val="20"/>
          <w:lang w:val="ru-RU"/>
        </w:rPr>
        <w:t>— металлический. В сущности, это фольга, только крепкая. При спуске под воду она заряжается электричеством. Положительным электричеством от электростатического генератора. Одноименные заряды отталкиваются. Каждый участок оболочки стремится оттолкнуть противоположный ему участок. Это и заменяет внутреннее давление воздуха. А для человека статические заряды безвредны...</w:t>
      </w:r>
    </w:p>
    <w:p w14:paraId="7E2F56C8"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Ревзин с увлечением объяснял устройство скафандра. Оно действительно было предельно простым. И только одна часть вызвала у меня сомнения</w:t>
      </w:r>
      <w:r w:rsidRPr="00DB5748">
        <w:rPr>
          <w:rFonts w:ascii="Verdana" w:hAnsi="Verdana"/>
          <w:color w:val="000000"/>
          <w:sz w:val="20"/>
        </w:rPr>
        <w:t> </w:t>
      </w:r>
      <w:r w:rsidRPr="00DB5748">
        <w:rPr>
          <w:rFonts w:ascii="Verdana" w:hAnsi="Verdana"/>
          <w:color w:val="000000"/>
          <w:sz w:val="20"/>
          <w:lang w:val="ru-RU"/>
        </w:rPr>
        <w:t>— двигатель. Это сооружение состояло из системы электромагнитов, приводивших в колебательное движение гибкую металлическую пластину, напоминавшую нечто среднее между спинным и хвостовым плавниками рыбы.</w:t>
      </w:r>
    </w:p>
    <w:p w14:paraId="79214325"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Здесь то же достоинство,</w:t>
      </w:r>
      <w:r w:rsidRPr="00DB5748">
        <w:rPr>
          <w:rFonts w:ascii="Verdana" w:hAnsi="Verdana"/>
          <w:color w:val="000000"/>
          <w:sz w:val="20"/>
        </w:rPr>
        <w:t> </w:t>
      </w:r>
      <w:r w:rsidRPr="00DB5748">
        <w:rPr>
          <w:rFonts w:ascii="Verdana" w:hAnsi="Verdana"/>
          <w:color w:val="000000"/>
          <w:sz w:val="20"/>
          <w:lang w:val="ru-RU"/>
        </w:rPr>
        <w:t>— сказал Ревзин.</w:t>
      </w:r>
      <w:r w:rsidRPr="00DB5748">
        <w:rPr>
          <w:rFonts w:ascii="Verdana" w:hAnsi="Verdana"/>
          <w:color w:val="000000"/>
          <w:sz w:val="20"/>
        </w:rPr>
        <w:t> </w:t>
      </w:r>
      <w:r w:rsidRPr="00DB5748">
        <w:rPr>
          <w:rFonts w:ascii="Verdana" w:hAnsi="Verdana"/>
          <w:color w:val="000000"/>
          <w:sz w:val="20"/>
          <w:lang w:val="ru-RU"/>
        </w:rPr>
        <w:t>— Предельная простота. Надежность и простота. Вы улыбаетесь? Честное слово, напрасно. Природа</w:t>
      </w:r>
      <w:r w:rsidRPr="00DB5748">
        <w:rPr>
          <w:rFonts w:ascii="Verdana" w:hAnsi="Verdana"/>
          <w:color w:val="000000"/>
          <w:sz w:val="20"/>
        </w:rPr>
        <w:t> </w:t>
      </w:r>
      <w:r w:rsidRPr="00DB5748">
        <w:rPr>
          <w:rFonts w:ascii="Verdana" w:hAnsi="Verdana"/>
          <w:color w:val="000000"/>
          <w:sz w:val="20"/>
          <w:lang w:val="ru-RU"/>
        </w:rPr>
        <w:t>— хитрый конструктор, она не зря снабдила рыб именно такими плавниками. С этой штукой в скафандре можно развить скорость до десяти узлов. Она не сломается...</w:t>
      </w:r>
    </w:p>
    <w:p w14:paraId="0C19D276"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Телефонный звонок прервал Ревзина. Звонил Завитаев</w:t>
      </w:r>
      <w:r w:rsidRPr="00DB5748">
        <w:rPr>
          <w:rFonts w:ascii="Verdana" w:hAnsi="Verdana"/>
          <w:color w:val="000000"/>
          <w:sz w:val="20"/>
        </w:rPr>
        <w:t> </w:t>
      </w:r>
      <w:r w:rsidRPr="00DB5748">
        <w:rPr>
          <w:rFonts w:ascii="Verdana" w:hAnsi="Verdana"/>
          <w:color w:val="000000"/>
          <w:sz w:val="20"/>
          <w:lang w:val="ru-RU"/>
        </w:rPr>
        <w:t>— нас ждали в шлюзовой камере.</w:t>
      </w:r>
    </w:p>
    <w:p w14:paraId="55ABC19F"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p>
    <w:p w14:paraId="392FD8EA" w14:textId="77777777" w:rsidR="009629C6" w:rsidRPr="00DB5748" w:rsidRDefault="009629C6" w:rsidP="00DB5748">
      <w:pPr>
        <w:pStyle w:val="Heading6"/>
        <w:keepNext w:val="0"/>
        <w:keepLines w:val="0"/>
        <w:suppressAutoHyphens/>
        <w:spacing w:before="0" w:line="240" w:lineRule="auto"/>
        <w:ind w:firstLine="283"/>
        <w:jc w:val="both"/>
        <w:rPr>
          <w:rFonts w:ascii="Verdana" w:hAnsi="Verdana"/>
          <w:b/>
          <w:color w:val="000000"/>
          <w:sz w:val="20"/>
          <w:lang w:val="ru-RU"/>
        </w:rPr>
      </w:pPr>
      <w:r w:rsidRPr="00DB5748">
        <w:rPr>
          <w:rFonts w:ascii="Verdana" w:hAnsi="Verdana"/>
          <w:color w:val="000000"/>
          <w:sz w:val="20"/>
          <w:lang w:val="ru-RU"/>
        </w:rPr>
        <w:t>* * *</w:t>
      </w:r>
    </w:p>
    <w:p w14:paraId="7BA14EEA"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p>
    <w:p w14:paraId="765D52E7" w14:textId="71AF07E1"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 xml:space="preserve">Ревзин быстро закончил осмотр дыхательных аппаратов, и мы прошли в соседний отсек. Кроме Завитаева, здесь были капитан </w:t>
      </w:r>
      <w:r w:rsidR="00D52B4E">
        <w:rPr>
          <w:rFonts w:ascii="Verdana" w:hAnsi="Verdana"/>
          <w:color w:val="000000"/>
          <w:sz w:val="20"/>
          <w:lang w:val="ru-RU"/>
        </w:rPr>
        <w:t>«</w:t>
      </w:r>
      <w:r w:rsidRPr="00DB5748">
        <w:rPr>
          <w:rFonts w:ascii="Verdana" w:hAnsi="Verdana"/>
          <w:color w:val="000000"/>
          <w:sz w:val="20"/>
          <w:lang w:val="ru-RU"/>
        </w:rPr>
        <w:t>Динго</w:t>
      </w:r>
      <w:r w:rsidR="00D52B4E">
        <w:rPr>
          <w:rFonts w:ascii="Verdana" w:hAnsi="Verdana"/>
          <w:color w:val="000000"/>
          <w:sz w:val="20"/>
          <w:lang w:val="ru-RU"/>
        </w:rPr>
        <w:t>»</w:t>
      </w:r>
      <w:r w:rsidRPr="00DB5748">
        <w:rPr>
          <w:rFonts w:ascii="Verdana" w:hAnsi="Verdana"/>
          <w:color w:val="000000"/>
          <w:sz w:val="20"/>
          <w:lang w:val="ru-RU"/>
        </w:rPr>
        <w:t xml:space="preserve"> Самарин</w:t>
      </w:r>
      <w:r w:rsidRPr="00DB5748">
        <w:rPr>
          <w:rFonts w:ascii="Verdana" w:hAnsi="Verdana"/>
          <w:color w:val="000000"/>
          <w:sz w:val="20"/>
        </w:rPr>
        <w:t> </w:t>
      </w:r>
      <w:r w:rsidRPr="00DB5748">
        <w:rPr>
          <w:rFonts w:ascii="Verdana" w:hAnsi="Verdana"/>
          <w:color w:val="000000"/>
          <w:sz w:val="20"/>
          <w:lang w:val="ru-RU"/>
        </w:rPr>
        <w:t xml:space="preserve">— высокий, </w:t>
      </w:r>
      <w:r w:rsidRPr="00DB5748">
        <w:rPr>
          <w:rFonts w:ascii="Verdana" w:hAnsi="Verdana"/>
          <w:color w:val="000000"/>
          <w:sz w:val="20"/>
          <w:lang w:val="ru-RU"/>
        </w:rPr>
        <w:lastRenderedPageBreak/>
        <w:t>щеголеватый моряк, недавно пришедший из военного флота, Ермаков</w:t>
      </w:r>
      <w:r w:rsidRPr="00DB5748">
        <w:rPr>
          <w:rFonts w:ascii="Verdana" w:hAnsi="Verdana"/>
          <w:color w:val="000000"/>
          <w:sz w:val="20"/>
        </w:rPr>
        <w:t> </w:t>
      </w:r>
      <w:r w:rsidRPr="00DB5748">
        <w:rPr>
          <w:rFonts w:ascii="Verdana" w:hAnsi="Verdana"/>
          <w:color w:val="000000"/>
          <w:sz w:val="20"/>
          <w:lang w:val="ru-RU"/>
        </w:rPr>
        <w:t>— помощник Ревзина, молодой человек в очках, на редкость серьезный и молчаливый, и Городецкий</w:t>
      </w:r>
      <w:r w:rsidRPr="00DB5748">
        <w:rPr>
          <w:rFonts w:ascii="Verdana" w:hAnsi="Verdana"/>
          <w:color w:val="000000"/>
          <w:sz w:val="20"/>
        </w:rPr>
        <w:t> </w:t>
      </w:r>
      <w:r w:rsidRPr="00DB5748">
        <w:rPr>
          <w:rFonts w:ascii="Verdana" w:hAnsi="Verdana"/>
          <w:color w:val="000000"/>
          <w:sz w:val="20"/>
          <w:lang w:val="ru-RU"/>
        </w:rPr>
        <w:t>— один из сотрудников Завитаева, такой же самоуверенный и, по-видимому, такой же талантливый, как и сам Завитаев.</w:t>
      </w:r>
    </w:p>
    <w:p w14:paraId="75425755"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Ревзин доложил, что скафандры готовы.</w:t>
      </w:r>
    </w:p>
    <w:p w14:paraId="0D1D5BFB" w14:textId="1DF668C8"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Хорошо.</w:t>
      </w:r>
      <w:r w:rsidRPr="00DB5748">
        <w:rPr>
          <w:rFonts w:ascii="Verdana" w:hAnsi="Verdana"/>
          <w:color w:val="000000"/>
          <w:sz w:val="20"/>
        </w:rPr>
        <w:t> </w:t>
      </w:r>
      <w:r w:rsidRPr="00DB5748">
        <w:rPr>
          <w:rFonts w:ascii="Verdana" w:hAnsi="Verdana"/>
          <w:color w:val="000000"/>
          <w:sz w:val="20"/>
          <w:lang w:val="ru-RU"/>
        </w:rPr>
        <w:t>— Завитаев посмотрел на часы.</w:t>
      </w:r>
      <w:r w:rsidRPr="00DB5748">
        <w:rPr>
          <w:rFonts w:ascii="Verdana" w:hAnsi="Verdana"/>
          <w:color w:val="000000"/>
          <w:sz w:val="20"/>
        </w:rPr>
        <w:t> </w:t>
      </w:r>
      <w:r w:rsidRPr="00DB5748">
        <w:rPr>
          <w:rFonts w:ascii="Verdana" w:hAnsi="Verdana"/>
          <w:color w:val="000000"/>
          <w:sz w:val="20"/>
          <w:lang w:val="ru-RU"/>
        </w:rPr>
        <w:t xml:space="preserve">— Надо спускаться. Скажите, капитан, как с </w:t>
      </w:r>
      <w:r w:rsidR="00D52B4E">
        <w:rPr>
          <w:rFonts w:ascii="Verdana" w:hAnsi="Verdana"/>
          <w:color w:val="000000"/>
          <w:sz w:val="20"/>
          <w:lang w:val="ru-RU"/>
        </w:rPr>
        <w:t>«</w:t>
      </w:r>
      <w:r w:rsidRPr="00DB5748">
        <w:rPr>
          <w:rFonts w:ascii="Verdana" w:hAnsi="Verdana"/>
          <w:color w:val="000000"/>
          <w:sz w:val="20"/>
          <w:lang w:val="ru-RU"/>
        </w:rPr>
        <w:t>Иркутском</w:t>
      </w:r>
      <w:r w:rsidR="00D52B4E">
        <w:rPr>
          <w:rFonts w:ascii="Verdana" w:hAnsi="Verdana"/>
          <w:color w:val="000000"/>
          <w:sz w:val="20"/>
          <w:lang w:val="ru-RU"/>
        </w:rPr>
        <w:t>»</w:t>
      </w:r>
      <w:r w:rsidRPr="00DB5748">
        <w:rPr>
          <w:rFonts w:ascii="Verdana" w:hAnsi="Verdana"/>
          <w:color w:val="000000"/>
          <w:sz w:val="20"/>
          <w:lang w:val="ru-RU"/>
        </w:rPr>
        <w:t>? Шторм не угрожает кораблю серьезными неприятностями?</w:t>
      </w:r>
    </w:p>
    <w:p w14:paraId="3A5E68A7"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Самарин ответил, что циклон проходит стороной, шторм сильный, но не опасный.</w:t>
      </w:r>
    </w:p>
    <w:p w14:paraId="52E1988C"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Видимо, Завитаев за это время продумал все до мельчайших деталей. Он отдавал распоряжения, удивившие меня предельной точностью и краткостью.</w:t>
      </w:r>
    </w:p>
    <w:p w14:paraId="33A61072"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Телепередатчик я с собой не возьму,</w:t>
      </w:r>
      <w:r w:rsidRPr="00DB5748">
        <w:rPr>
          <w:rFonts w:ascii="Verdana" w:hAnsi="Verdana"/>
          <w:color w:val="000000"/>
          <w:sz w:val="20"/>
        </w:rPr>
        <w:t> </w:t>
      </w:r>
      <w:r w:rsidRPr="00DB5748">
        <w:rPr>
          <w:rFonts w:ascii="Verdana" w:hAnsi="Verdana"/>
          <w:color w:val="000000"/>
          <w:sz w:val="20"/>
          <w:lang w:val="ru-RU"/>
        </w:rPr>
        <w:t>— продолжал он, снова обращаясь к капитану,</w:t>
      </w:r>
      <w:r w:rsidRPr="00DB5748">
        <w:rPr>
          <w:rFonts w:ascii="Verdana" w:hAnsi="Verdana"/>
          <w:color w:val="000000"/>
          <w:sz w:val="20"/>
        </w:rPr>
        <w:t> </w:t>
      </w:r>
      <w:r w:rsidRPr="00DB5748">
        <w:rPr>
          <w:rFonts w:ascii="Verdana" w:hAnsi="Verdana"/>
          <w:color w:val="000000"/>
          <w:sz w:val="20"/>
          <w:lang w:val="ru-RU"/>
        </w:rPr>
        <w:t>— но гидротелефонную связь будем поддерживать.</w:t>
      </w:r>
    </w:p>
    <w:p w14:paraId="04D1BA3D"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Я спустил телекамеру,</w:t>
      </w:r>
      <w:r w:rsidRPr="00DB5748">
        <w:rPr>
          <w:rFonts w:ascii="Verdana" w:hAnsi="Verdana"/>
          <w:color w:val="000000"/>
          <w:sz w:val="20"/>
        </w:rPr>
        <w:t> </w:t>
      </w:r>
      <w:r w:rsidRPr="00DB5748">
        <w:rPr>
          <w:rFonts w:ascii="Verdana" w:hAnsi="Verdana"/>
          <w:color w:val="000000"/>
          <w:sz w:val="20"/>
          <w:lang w:val="ru-RU"/>
        </w:rPr>
        <w:t>— сказал Самарин.</w:t>
      </w:r>
      <w:r w:rsidRPr="00DB5748">
        <w:rPr>
          <w:rFonts w:ascii="Verdana" w:hAnsi="Verdana"/>
          <w:color w:val="000000"/>
          <w:sz w:val="20"/>
        </w:rPr>
        <w:t> </w:t>
      </w:r>
      <w:r w:rsidRPr="00DB5748">
        <w:rPr>
          <w:rFonts w:ascii="Verdana" w:hAnsi="Verdana"/>
          <w:color w:val="000000"/>
          <w:sz w:val="20"/>
          <w:lang w:val="ru-RU"/>
        </w:rPr>
        <w:t>— Мы сможем наблюдать за вами... до кратера.</w:t>
      </w:r>
    </w:p>
    <w:p w14:paraId="7CE25AF2"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Хорошо,</w:t>
      </w:r>
      <w:r w:rsidRPr="00DB5748">
        <w:rPr>
          <w:rFonts w:ascii="Verdana" w:hAnsi="Verdana"/>
          <w:color w:val="000000"/>
          <w:sz w:val="20"/>
        </w:rPr>
        <w:t> </w:t>
      </w:r>
      <w:r w:rsidRPr="00DB5748">
        <w:rPr>
          <w:rFonts w:ascii="Verdana" w:hAnsi="Verdana"/>
          <w:color w:val="000000"/>
          <w:sz w:val="20"/>
          <w:lang w:val="ru-RU"/>
        </w:rPr>
        <w:t>— кивнул Завитаев.</w:t>
      </w:r>
      <w:r w:rsidRPr="00DB5748">
        <w:rPr>
          <w:rFonts w:ascii="Verdana" w:hAnsi="Verdana"/>
          <w:color w:val="000000"/>
          <w:sz w:val="20"/>
        </w:rPr>
        <w:t> </w:t>
      </w:r>
      <w:r w:rsidRPr="00DB5748">
        <w:rPr>
          <w:rFonts w:ascii="Verdana" w:hAnsi="Verdana"/>
          <w:color w:val="000000"/>
          <w:sz w:val="20"/>
          <w:lang w:val="ru-RU"/>
        </w:rPr>
        <w:t>— Ну, тогда все... Давайте ваш скафандр, Павел Данилович.</w:t>
      </w:r>
    </w:p>
    <w:p w14:paraId="12C7FD3D"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Ревзин и Ермаков принесли скафандр. Я смотрела, как Завитаев надевает черный комбинезон. Безусловно, Завитаев шел на большой риск</w:t>
      </w:r>
      <w:r w:rsidRPr="00DB5748">
        <w:rPr>
          <w:rFonts w:ascii="Verdana" w:hAnsi="Verdana"/>
          <w:color w:val="000000"/>
          <w:sz w:val="20"/>
        </w:rPr>
        <w:t> </w:t>
      </w:r>
      <w:r w:rsidRPr="00DB5748">
        <w:rPr>
          <w:rFonts w:ascii="Verdana" w:hAnsi="Verdana"/>
          <w:color w:val="000000"/>
          <w:sz w:val="20"/>
          <w:lang w:val="ru-RU"/>
        </w:rPr>
        <w:t>— гибель роботов не была случайностью. Но ни сам Завитаев, ни те, кто помогал ему надевать скафандр, не произнесли ни одного слова об опасности. Я подумала, что за два года работы в океане они, наверно, прошли через многие трудности и у них выработался свой критерий опасного и неопасного. Это было плохое объяснение, но все-таки объяснение. Та смутная мысль, которая возникла у меня, когда Завитаев следил за спуском роботов, появилась вновь. Я подумала, что Ревзин прав: главное в Завитаеве</w:t>
      </w:r>
      <w:r w:rsidRPr="00DB5748">
        <w:rPr>
          <w:rFonts w:ascii="Verdana" w:hAnsi="Verdana"/>
          <w:color w:val="000000"/>
          <w:sz w:val="20"/>
        </w:rPr>
        <w:t> </w:t>
      </w:r>
      <w:r w:rsidRPr="00DB5748">
        <w:rPr>
          <w:rFonts w:ascii="Verdana" w:hAnsi="Verdana"/>
          <w:color w:val="000000"/>
          <w:sz w:val="20"/>
          <w:lang w:val="ru-RU"/>
        </w:rPr>
        <w:t>— полная уверенность в возможности по-своему управлять событиями, быть над ними. Но откуда бралась такая уверенность, на чем она основывалась? Ответить на эти вопросы я не могла...</w:t>
      </w:r>
    </w:p>
    <w:p w14:paraId="1D4AC270"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Ермаков не спеша (насколько я успела узнать, он всегда действовал методически) укрепил на груди Завитаева дыхательный аппарат. Ревзин подал ранец с выступающим металлическим плавником. Из объяснений Ревзина я уже знала, что в этом ранце, надеваемом за спину, размещены приборы, электростатический генератор и аккумуляторы. Громоздкий дыхательный аппарат и ранец, из нижней части которого торчал нелепый на вид плавник, придавали Завитаеву довольно комический вид. К моему удивлению, появилась еще одна</w:t>
      </w:r>
      <w:r w:rsidRPr="00DB5748">
        <w:rPr>
          <w:rFonts w:ascii="Verdana" w:hAnsi="Verdana"/>
          <w:color w:val="000000"/>
          <w:sz w:val="20"/>
        </w:rPr>
        <w:t> </w:t>
      </w:r>
      <w:r w:rsidRPr="00DB5748">
        <w:rPr>
          <w:rFonts w:ascii="Verdana" w:hAnsi="Verdana"/>
          <w:color w:val="000000"/>
          <w:sz w:val="20"/>
          <w:lang w:val="ru-RU"/>
        </w:rPr>
        <w:t>— новая для меня</w:t>
      </w:r>
      <w:r w:rsidRPr="00DB5748">
        <w:rPr>
          <w:rFonts w:ascii="Verdana" w:hAnsi="Verdana"/>
          <w:color w:val="000000"/>
          <w:sz w:val="20"/>
        </w:rPr>
        <w:t> </w:t>
      </w:r>
      <w:r w:rsidRPr="00DB5748">
        <w:rPr>
          <w:rFonts w:ascii="Verdana" w:hAnsi="Verdana"/>
          <w:color w:val="000000"/>
          <w:sz w:val="20"/>
          <w:lang w:val="ru-RU"/>
        </w:rPr>
        <w:t>— часть скафандра. Это был небольшой, окрашенный в оранжевый цвет баллон, который Ермаков подвесил к дыхательному аппарату. От баллона отходили два гибких металлических шланга с... пистолетами. Да, с пистолетами, причем имеющими очень древний, я бы сказала, опереточный вид: длинные дула пистолетов оканчивались раструбами.</w:t>
      </w:r>
    </w:p>
    <w:p w14:paraId="5811FBC8"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Ревзин подал Завитаеву шлем.</w:t>
      </w:r>
    </w:p>
    <w:p w14:paraId="44F5113B"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Подождите,</w:t>
      </w:r>
      <w:r w:rsidRPr="00DB5748">
        <w:rPr>
          <w:rFonts w:ascii="Verdana" w:hAnsi="Verdana"/>
          <w:color w:val="000000"/>
          <w:sz w:val="20"/>
        </w:rPr>
        <w:t> </w:t>
      </w:r>
      <w:r w:rsidRPr="00DB5748">
        <w:rPr>
          <w:rFonts w:ascii="Verdana" w:hAnsi="Verdana"/>
          <w:color w:val="000000"/>
          <w:sz w:val="20"/>
          <w:lang w:val="ru-RU"/>
        </w:rPr>
        <w:t>— сказал Завитаев и обернулся ко мне:</w:t>
      </w:r>
      <w:r w:rsidRPr="00DB5748">
        <w:rPr>
          <w:rFonts w:ascii="Verdana" w:hAnsi="Verdana"/>
          <w:color w:val="000000"/>
          <w:sz w:val="20"/>
        </w:rPr>
        <w:t> </w:t>
      </w:r>
      <w:r w:rsidRPr="00DB5748">
        <w:rPr>
          <w:rFonts w:ascii="Verdana" w:hAnsi="Verdana"/>
          <w:color w:val="000000"/>
          <w:sz w:val="20"/>
          <w:lang w:val="ru-RU"/>
        </w:rPr>
        <w:t>— Вот что. Когда я спущусь на дно кратера, пойдет вторая партия. Я не возражаю, чтобы с этой партией пошли и вы.</w:t>
      </w:r>
      <w:r w:rsidRPr="00DB5748">
        <w:rPr>
          <w:rFonts w:ascii="Verdana" w:hAnsi="Verdana"/>
          <w:color w:val="000000"/>
          <w:sz w:val="20"/>
        </w:rPr>
        <w:t> </w:t>
      </w:r>
      <w:r w:rsidRPr="00DB5748">
        <w:rPr>
          <w:rFonts w:ascii="Verdana" w:hAnsi="Verdana"/>
          <w:color w:val="000000"/>
          <w:sz w:val="20"/>
          <w:lang w:val="ru-RU"/>
        </w:rPr>
        <w:t>— Он помолчал, что-то обдумывая, потом повторил:</w:t>
      </w:r>
      <w:r w:rsidRPr="00DB5748">
        <w:rPr>
          <w:rFonts w:ascii="Verdana" w:hAnsi="Verdana"/>
          <w:color w:val="000000"/>
          <w:sz w:val="20"/>
        </w:rPr>
        <w:t> </w:t>
      </w:r>
      <w:r w:rsidRPr="00DB5748">
        <w:rPr>
          <w:rFonts w:ascii="Verdana" w:hAnsi="Verdana"/>
          <w:color w:val="000000"/>
          <w:sz w:val="20"/>
          <w:lang w:val="ru-RU"/>
        </w:rPr>
        <w:t>— Да, как начальник экспедиции, я не возражаю. Если вы, конечно, захотите...</w:t>
      </w:r>
    </w:p>
    <w:p w14:paraId="08A2DBA7"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Это было настолько неожиданно, что я ничего не смогла ответить.</w:t>
      </w:r>
    </w:p>
    <w:p w14:paraId="6AD159A0"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w:t>
      </w:r>
      <w:r w:rsidRPr="00DB5748">
        <w:rPr>
          <w:rFonts w:ascii="Verdana" w:hAnsi="Verdana"/>
          <w:color w:val="000000"/>
          <w:sz w:val="20"/>
        </w:rPr>
        <w:t> </w:t>
      </w:r>
      <w:r w:rsidRPr="00DB5748">
        <w:rPr>
          <w:rFonts w:ascii="Verdana" w:hAnsi="Verdana"/>
          <w:color w:val="000000"/>
          <w:sz w:val="20"/>
          <w:lang w:val="ru-RU"/>
        </w:rPr>
        <w:t>Я не специалист в литературе,</w:t>
      </w:r>
      <w:r w:rsidRPr="00DB5748">
        <w:rPr>
          <w:rFonts w:ascii="Verdana" w:hAnsi="Verdana"/>
          <w:color w:val="000000"/>
          <w:sz w:val="20"/>
        </w:rPr>
        <w:t> </w:t>
      </w:r>
      <w:r w:rsidRPr="00DB5748">
        <w:rPr>
          <w:rFonts w:ascii="Verdana" w:hAnsi="Verdana"/>
          <w:color w:val="000000"/>
          <w:sz w:val="20"/>
          <w:lang w:val="ru-RU"/>
        </w:rPr>
        <w:t>— продолжал Завитаев,</w:t>
      </w:r>
      <w:r w:rsidRPr="00DB5748">
        <w:rPr>
          <w:rFonts w:ascii="Verdana" w:hAnsi="Verdana"/>
          <w:color w:val="000000"/>
          <w:sz w:val="20"/>
        </w:rPr>
        <w:t> </w:t>
      </w:r>
      <w:r w:rsidRPr="00DB5748">
        <w:rPr>
          <w:rFonts w:ascii="Verdana" w:hAnsi="Verdana"/>
          <w:color w:val="000000"/>
          <w:sz w:val="20"/>
          <w:lang w:val="ru-RU"/>
        </w:rPr>
        <w:t>— ив ваши дискуссии с Павлом Даниловичем не вмешиваюсь. Но мне кажется, написать что-нибудь путное можно только после того, как увидишь собственными глазами...</w:t>
      </w:r>
    </w:p>
    <w:p w14:paraId="7C6845A9"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Ревзин помог ему надеть шлем.</w:t>
      </w:r>
    </w:p>
    <w:p w14:paraId="47454C05"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p>
    <w:p w14:paraId="48823DBF" w14:textId="77777777" w:rsidR="009629C6" w:rsidRPr="00DB5748" w:rsidRDefault="009629C6" w:rsidP="00DB5748">
      <w:pPr>
        <w:pStyle w:val="Heading6"/>
        <w:keepNext w:val="0"/>
        <w:keepLines w:val="0"/>
        <w:suppressAutoHyphens/>
        <w:spacing w:before="0" w:line="240" w:lineRule="auto"/>
        <w:ind w:firstLine="283"/>
        <w:jc w:val="both"/>
        <w:rPr>
          <w:rFonts w:ascii="Verdana" w:hAnsi="Verdana"/>
          <w:b/>
          <w:color w:val="000000"/>
          <w:sz w:val="20"/>
          <w:lang w:val="ru-RU"/>
        </w:rPr>
      </w:pPr>
      <w:r w:rsidRPr="00DB5748">
        <w:rPr>
          <w:rFonts w:ascii="Verdana" w:hAnsi="Verdana"/>
          <w:color w:val="000000"/>
          <w:sz w:val="20"/>
          <w:lang w:val="ru-RU"/>
        </w:rPr>
        <w:t>* * *</w:t>
      </w:r>
    </w:p>
    <w:p w14:paraId="4787B1BC" w14:textId="77777777" w:rsidR="009629C6" w:rsidRPr="00DB5748" w:rsidRDefault="009629C6" w:rsidP="00DB5748">
      <w:pPr>
        <w:suppressAutoHyphens/>
        <w:spacing w:after="0" w:line="240" w:lineRule="auto"/>
        <w:ind w:firstLine="283"/>
        <w:jc w:val="both"/>
        <w:rPr>
          <w:rFonts w:ascii="Verdana" w:hAnsi="Verdana"/>
          <w:color w:val="000000"/>
          <w:sz w:val="20"/>
          <w:lang w:val="ru-RU"/>
        </w:rPr>
      </w:pPr>
    </w:p>
    <w:p w14:paraId="3BBA61F9"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B5748">
        <w:rPr>
          <w:rFonts w:ascii="Verdana" w:hAnsi="Verdana"/>
          <w:color w:val="000000"/>
          <w:sz w:val="20"/>
          <w:lang w:val="ru-RU"/>
        </w:rPr>
        <w:t xml:space="preserve">В центральном посту подводной лодки было темно и тесно. </w:t>
      </w:r>
      <w:r w:rsidRPr="00D52B4E">
        <w:rPr>
          <w:rFonts w:ascii="Verdana" w:hAnsi="Verdana"/>
          <w:color w:val="000000"/>
          <w:sz w:val="20"/>
          <w:lang w:val="ru-RU"/>
        </w:rPr>
        <w:t>Освещение пришлось выключить, иначе мы ничего не разглядели бы на тусклом экране телевизора. В темноте мерцали циферблаты приборов. Самарин</w:t>
      </w:r>
      <w:r w:rsidRPr="00DB5748">
        <w:rPr>
          <w:rFonts w:ascii="Verdana" w:hAnsi="Verdana"/>
          <w:color w:val="000000"/>
          <w:sz w:val="20"/>
        </w:rPr>
        <w:t> </w:t>
      </w:r>
      <w:r w:rsidRPr="00D52B4E">
        <w:rPr>
          <w:rFonts w:ascii="Verdana" w:hAnsi="Verdana"/>
          <w:color w:val="000000"/>
          <w:sz w:val="20"/>
          <w:lang w:val="ru-RU"/>
        </w:rPr>
        <w:t>— изредка, вполголоса</w:t>
      </w:r>
      <w:r w:rsidRPr="00DB5748">
        <w:rPr>
          <w:rFonts w:ascii="Verdana" w:hAnsi="Verdana"/>
          <w:color w:val="000000"/>
          <w:sz w:val="20"/>
        </w:rPr>
        <w:t> </w:t>
      </w:r>
      <w:r w:rsidRPr="00D52B4E">
        <w:rPr>
          <w:rFonts w:ascii="Verdana" w:hAnsi="Verdana"/>
          <w:color w:val="000000"/>
          <w:sz w:val="20"/>
          <w:lang w:val="ru-RU"/>
        </w:rPr>
        <w:t>— отдавал команды рулевому. Мерно тикал хронометр, подчеркивая напряжение наступившей тишины. Те, что мы видели на экране телевизора, не сопровождалось ни единым звуком. Это создавало своеобразный, довольно мрачный контраст.</w:t>
      </w:r>
    </w:p>
    <w:p w14:paraId="784D5DC7"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lastRenderedPageBreak/>
        <w:t>Завитаев спускался почти вертикально. Луч его нагрудного прожектора и узкие пучки света, излучаемые фарами телепередатчика, с трудом пробивали глухую, иссиня-черную тьму. Скорость спуска была настолько велика, что телепередатчик, подвешенный на тросах и имеющий маневровый двигатель, едва поспевал за Завитаевым. Когда камера передатчика приближалась к Завитаеву, я видела, с какой бешеной энергией рассекает воду металлический плавник...</w:t>
      </w:r>
    </w:p>
    <w:p w14:paraId="4B1390B5"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Ломая напряжение тишины, загудел динамик, и послышался ясный, спокойный голос Завитаева:</w:t>
      </w:r>
    </w:p>
    <w:p w14:paraId="48A33B82"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Глубина два километра. Скафандр работает превосходно. Как слышите меня?</w:t>
      </w:r>
    </w:p>
    <w:p w14:paraId="392EB634"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Городецкий (он стоял в стороне, у гидротелефона) поспешно ответил:</w:t>
      </w:r>
    </w:p>
    <w:p w14:paraId="5010C9C6"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Слышим хорошо. Вот видим неважно. Телекамера барахлит. Вы не встречали ничего интересного?</w:t>
      </w:r>
    </w:p>
    <w:p w14:paraId="2F198573"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Завитаев ответил не сразу. Потом мы услышали смех:</w:t>
      </w:r>
    </w:p>
    <w:p w14:paraId="0121626D"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Нет, к счастью, пока интересных встреч нет</w:t>
      </w:r>
      <w:r w:rsidRPr="00DB5748">
        <w:rPr>
          <w:rFonts w:ascii="Verdana" w:hAnsi="Verdana"/>
          <w:color w:val="000000"/>
          <w:sz w:val="20"/>
        </w:rPr>
        <w:t> </w:t>
      </w:r>
      <w:r w:rsidRPr="00D52B4E">
        <w:rPr>
          <w:rFonts w:ascii="Verdana" w:hAnsi="Verdana"/>
          <w:color w:val="000000"/>
          <w:sz w:val="20"/>
          <w:lang w:val="ru-RU"/>
        </w:rPr>
        <w:t>— ни кальмаров, ни акул...</w:t>
      </w:r>
    </w:p>
    <w:p w14:paraId="78C9944F"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Звук уже ощутимо запаздывает,</w:t>
      </w:r>
      <w:r w:rsidRPr="00DB5748">
        <w:rPr>
          <w:rFonts w:ascii="Verdana" w:hAnsi="Verdana"/>
          <w:color w:val="000000"/>
          <w:sz w:val="20"/>
        </w:rPr>
        <w:t> </w:t>
      </w:r>
      <w:r w:rsidRPr="00D52B4E">
        <w:rPr>
          <w:rFonts w:ascii="Verdana" w:hAnsi="Verdana"/>
          <w:color w:val="000000"/>
          <w:sz w:val="20"/>
          <w:lang w:val="ru-RU"/>
        </w:rPr>
        <w:t>— заметил Ревзин.</w:t>
      </w:r>
      <w:r w:rsidRPr="00DB5748">
        <w:rPr>
          <w:rFonts w:ascii="Verdana" w:hAnsi="Verdana"/>
          <w:color w:val="000000"/>
          <w:sz w:val="20"/>
        </w:rPr>
        <w:t> </w:t>
      </w:r>
      <w:r w:rsidRPr="00D52B4E">
        <w:rPr>
          <w:rFonts w:ascii="Verdana" w:hAnsi="Verdana"/>
          <w:color w:val="000000"/>
          <w:sz w:val="20"/>
          <w:lang w:val="ru-RU"/>
        </w:rPr>
        <w:t>— Скажите Завитаеву, что в случае опасности мы просигналим фарами телекамеры.</w:t>
      </w:r>
    </w:p>
    <w:p w14:paraId="684B9B0D"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Снова наступила тишина, нарушаемая (правильнее было бы сказать</w:t>
      </w:r>
      <w:r w:rsidRPr="00DB5748">
        <w:rPr>
          <w:rFonts w:ascii="Verdana" w:hAnsi="Verdana"/>
          <w:color w:val="000000"/>
          <w:sz w:val="20"/>
        </w:rPr>
        <w:t> </w:t>
      </w:r>
      <w:r w:rsidRPr="00D52B4E">
        <w:rPr>
          <w:rFonts w:ascii="Verdana" w:hAnsi="Verdana"/>
          <w:color w:val="000000"/>
          <w:sz w:val="20"/>
          <w:lang w:val="ru-RU"/>
        </w:rPr>
        <w:t>— не нарушаемая) редкими командами Самарина и бесстрастным пощелкиванием хронометра. Так прошли минуты две</w:t>
      </w:r>
      <w:r w:rsidRPr="00DB5748">
        <w:rPr>
          <w:rFonts w:ascii="Verdana" w:hAnsi="Verdana"/>
          <w:color w:val="000000"/>
          <w:sz w:val="20"/>
        </w:rPr>
        <w:t> </w:t>
      </w:r>
      <w:r w:rsidRPr="00D52B4E">
        <w:rPr>
          <w:rFonts w:ascii="Verdana" w:hAnsi="Verdana"/>
          <w:color w:val="000000"/>
          <w:sz w:val="20"/>
          <w:lang w:val="ru-RU"/>
        </w:rPr>
        <w:t>— три. Внезапно Ревзин пригнулся к экрану телевизора и хрипло сказал:</w:t>
      </w:r>
    </w:p>
    <w:p w14:paraId="37882CF2"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Ну вот, легки на помине... Акулы! Включите боковые фары камеры.</w:t>
      </w:r>
    </w:p>
    <w:p w14:paraId="7E3116FA"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На экране возникло два широких луча, и я увидела акул, их было штук пять. Они кружили около телекамеры, постепенно сужая круги.</w:t>
      </w:r>
    </w:p>
    <w:p w14:paraId="3C4B7792"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Предупредите Завитаева,</w:t>
      </w:r>
      <w:r w:rsidRPr="00DB5748">
        <w:rPr>
          <w:rFonts w:ascii="Verdana" w:hAnsi="Verdana"/>
          <w:color w:val="000000"/>
          <w:sz w:val="20"/>
        </w:rPr>
        <w:t> </w:t>
      </w:r>
      <w:r w:rsidRPr="00D52B4E">
        <w:rPr>
          <w:rFonts w:ascii="Verdana" w:hAnsi="Verdana"/>
          <w:color w:val="000000"/>
          <w:sz w:val="20"/>
          <w:lang w:val="ru-RU"/>
        </w:rPr>
        <w:t>— распорядился Ревзин.</w:t>
      </w:r>
    </w:p>
    <w:p w14:paraId="3636F488"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Фары телекамеры тревожно замигали. Спустя несколько секунд (они показались мне очень длинными) в динамике раздался голос Завитаева:</w:t>
      </w:r>
    </w:p>
    <w:p w14:paraId="754FCCBC"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Спасибо. Вижу. Пока они, кажется, заняты камерой.</w:t>
      </w:r>
    </w:p>
    <w:p w14:paraId="116E4581"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Я спросила Ревзина, нельзя ли что-нибудь предпринять. Он отрицательно покачал головой:</w:t>
      </w:r>
    </w:p>
    <w:p w14:paraId="4E6D2D6B"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Это не страшно. Нужно было только предупредить.</w:t>
      </w:r>
    </w:p>
    <w:p w14:paraId="4D744D9E"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Одна из акул вплотную приблизилась к телепередатчику. На экран наползла широкая, приплюснутая голова с большими выпуклыми глазами, сверкающими в лучах прожектора.</w:t>
      </w:r>
    </w:p>
    <w:p w14:paraId="01D287E2"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Глубоководные акулы,</w:t>
      </w:r>
      <w:r w:rsidRPr="00DB5748">
        <w:rPr>
          <w:rFonts w:ascii="Verdana" w:hAnsi="Verdana"/>
          <w:color w:val="000000"/>
          <w:sz w:val="20"/>
        </w:rPr>
        <w:t> </w:t>
      </w:r>
      <w:r w:rsidRPr="00D52B4E">
        <w:rPr>
          <w:rFonts w:ascii="Verdana" w:hAnsi="Verdana"/>
          <w:color w:val="000000"/>
          <w:sz w:val="20"/>
          <w:lang w:val="ru-RU"/>
        </w:rPr>
        <w:t>— сказал Ермаков.</w:t>
      </w:r>
      <w:r w:rsidRPr="00DB5748">
        <w:rPr>
          <w:rFonts w:ascii="Verdana" w:hAnsi="Verdana"/>
          <w:color w:val="000000"/>
          <w:sz w:val="20"/>
        </w:rPr>
        <w:t> </w:t>
      </w:r>
      <w:r w:rsidRPr="00D52B4E">
        <w:rPr>
          <w:rFonts w:ascii="Verdana" w:hAnsi="Verdana"/>
          <w:color w:val="000000"/>
          <w:sz w:val="20"/>
          <w:lang w:val="ru-RU"/>
        </w:rPr>
        <w:t>— Их открыли Гуо и Вильм при первых погружениях в батискафе.</w:t>
      </w:r>
    </w:p>
    <w:p w14:paraId="04B3A8A5" w14:textId="5C9B7D02"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00D52B4E">
        <w:rPr>
          <w:rFonts w:ascii="Verdana" w:hAnsi="Verdana"/>
          <w:color w:val="000000"/>
          <w:sz w:val="20"/>
          <w:lang w:val="ru-RU"/>
        </w:rPr>
        <w:t>«</w:t>
      </w:r>
      <w:r w:rsidRPr="00D52B4E">
        <w:rPr>
          <w:rFonts w:ascii="Verdana" w:hAnsi="Verdana"/>
          <w:color w:val="000000"/>
          <w:sz w:val="20"/>
          <w:lang w:val="ru-RU"/>
        </w:rPr>
        <w:t>Открыли</w:t>
      </w:r>
      <w:r w:rsidR="00D52B4E">
        <w:rPr>
          <w:rFonts w:ascii="Verdana" w:hAnsi="Verdana"/>
          <w:color w:val="000000"/>
          <w:sz w:val="20"/>
          <w:lang w:val="ru-RU"/>
        </w:rPr>
        <w:t>»</w:t>
      </w: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 буркнул Ревзин.</w:t>
      </w:r>
      <w:r w:rsidRPr="00DB5748">
        <w:rPr>
          <w:rFonts w:ascii="Verdana" w:hAnsi="Verdana"/>
          <w:color w:val="000000"/>
          <w:sz w:val="20"/>
        </w:rPr>
        <w:t> </w:t>
      </w:r>
      <w:r w:rsidRPr="00D52B4E">
        <w:rPr>
          <w:rFonts w:ascii="Verdana" w:hAnsi="Verdana"/>
          <w:color w:val="000000"/>
          <w:sz w:val="20"/>
          <w:lang w:val="ru-RU"/>
        </w:rPr>
        <w:t>— Закрыть их надо, вот за это и памятник стоило бы поставить.</w:t>
      </w:r>
    </w:p>
    <w:p w14:paraId="7B59769D"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Акула долго рассматривала камеру телепередатчика. Потом отплыла в сторону, и сейчас же вся стая бросилась вниз, к Завитаеву. Теперь я могла сосчитать акул: их оказалось девять, больше, чем я предполагала. Они быстро нагоняли Завитаева.</w:t>
      </w:r>
    </w:p>
    <w:p w14:paraId="32287078"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К моему удивлению, Завитаев и не старался уйти от акул. Он замедлил, а затем вообще прекратил спуск и обернулся к акулам. Но хищники обошли его и образовали круг. Световые лучи в двух местах пересекали этот круг; акулы выплывали из темноты и снова исчезали во мраке.</w:t>
      </w:r>
    </w:p>
    <w:p w14:paraId="546F777F"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Я видела: Завитаев держит в руках пистолеты. На этот раз акулы сужали круг очень быстро. Неожиданно (это было настолько неожиданно, что я отшатнулась от экрана) яркие вспышки разорвали темноту. Лучи прожекторов сразу потускнели. По экрану метнулись черные тени. Снова и снова полыхнули огненные вспышки.</w:t>
      </w:r>
    </w:p>
    <w:p w14:paraId="53481D0D"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Когда глаза опять привыкли к полумраку, я увидела, что все кончено. Завитаев продолжал спуск. Акулы исчезли.</w:t>
      </w:r>
    </w:p>
    <w:p w14:paraId="108F545E"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Чертовская штука,</w:t>
      </w:r>
      <w:r w:rsidRPr="00DB5748">
        <w:rPr>
          <w:rFonts w:ascii="Verdana" w:hAnsi="Verdana"/>
          <w:color w:val="000000"/>
          <w:sz w:val="20"/>
        </w:rPr>
        <w:t> </w:t>
      </w:r>
      <w:r w:rsidRPr="00D52B4E">
        <w:rPr>
          <w:rFonts w:ascii="Verdana" w:hAnsi="Verdana"/>
          <w:color w:val="000000"/>
          <w:sz w:val="20"/>
          <w:lang w:val="ru-RU"/>
        </w:rPr>
        <w:t>— неожиданно сказал Самарин,</w:t>
      </w:r>
      <w:r w:rsidRPr="00DB5748">
        <w:rPr>
          <w:rFonts w:ascii="Verdana" w:hAnsi="Verdana"/>
          <w:color w:val="000000"/>
          <w:sz w:val="20"/>
        </w:rPr>
        <w:t> </w:t>
      </w:r>
      <w:r w:rsidRPr="00D52B4E">
        <w:rPr>
          <w:rFonts w:ascii="Verdana" w:hAnsi="Verdana"/>
          <w:color w:val="000000"/>
          <w:sz w:val="20"/>
          <w:lang w:val="ru-RU"/>
        </w:rPr>
        <w:t>— Что эго такое?</w:t>
      </w:r>
    </w:p>
    <w:p w14:paraId="65A4490D"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Понравилось?</w:t>
      </w:r>
      <w:r w:rsidRPr="00DB5748">
        <w:rPr>
          <w:rFonts w:ascii="Verdana" w:hAnsi="Verdana"/>
          <w:color w:val="000000"/>
          <w:sz w:val="20"/>
        </w:rPr>
        <w:t> </w:t>
      </w:r>
      <w:r w:rsidRPr="00D52B4E">
        <w:rPr>
          <w:rFonts w:ascii="Verdana" w:hAnsi="Verdana"/>
          <w:color w:val="000000"/>
          <w:sz w:val="20"/>
          <w:lang w:val="ru-RU"/>
        </w:rPr>
        <w:t>— спросил Ревзин.</w:t>
      </w:r>
      <w:r w:rsidRPr="00DB5748">
        <w:rPr>
          <w:rFonts w:ascii="Verdana" w:hAnsi="Verdana"/>
          <w:color w:val="000000"/>
          <w:sz w:val="20"/>
        </w:rPr>
        <w:t> </w:t>
      </w:r>
      <w:r w:rsidRPr="00D52B4E">
        <w:rPr>
          <w:rFonts w:ascii="Verdana" w:hAnsi="Verdana"/>
          <w:color w:val="000000"/>
          <w:sz w:val="20"/>
          <w:lang w:val="ru-RU"/>
        </w:rPr>
        <w:t>— Это пистолеты, использующие электрогидравлический эффект. Выбрасывают струю жидкости под давлением в тысячи атмосфер. Можно пробить стальную плиту. К тому же жидкость самовоспламеняется в воде... Вот, Петр Николаевич придумал.</w:t>
      </w:r>
      <w:r w:rsidRPr="00DB5748">
        <w:rPr>
          <w:rFonts w:ascii="Verdana" w:hAnsi="Verdana"/>
          <w:color w:val="000000"/>
          <w:sz w:val="20"/>
        </w:rPr>
        <w:t> </w:t>
      </w:r>
      <w:r w:rsidRPr="00D52B4E">
        <w:rPr>
          <w:rFonts w:ascii="Verdana" w:hAnsi="Verdana"/>
          <w:color w:val="000000"/>
          <w:sz w:val="20"/>
          <w:lang w:val="ru-RU"/>
        </w:rPr>
        <w:t>— Он кивнул в сторону Ермакова.</w:t>
      </w:r>
    </w:p>
    <w:p w14:paraId="6A936CAF"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Тот сосредоточенно протер стекла очков и молча показал на экран.</w:t>
      </w:r>
    </w:p>
    <w:p w14:paraId="34BD642B"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Да, на экране уже была видна зубчатая вершина Плутона. Завитаев, почти не уменьшая скорости, описал круг над черной воронкой кратера и пошел вниз.</w:t>
      </w:r>
    </w:p>
    <w:p w14:paraId="60B8A35B"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lastRenderedPageBreak/>
        <w:t>—</w:t>
      </w:r>
      <w:r w:rsidRPr="00DB5748">
        <w:rPr>
          <w:rFonts w:ascii="Verdana" w:hAnsi="Verdana"/>
          <w:color w:val="000000"/>
          <w:sz w:val="20"/>
        </w:rPr>
        <w:t> </w:t>
      </w:r>
      <w:r w:rsidRPr="00D52B4E">
        <w:rPr>
          <w:rFonts w:ascii="Verdana" w:hAnsi="Verdana"/>
          <w:color w:val="000000"/>
          <w:sz w:val="20"/>
          <w:lang w:val="ru-RU"/>
        </w:rPr>
        <w:t>Все,</w:t>
      </w:r>
      <w:r w:rsidRPr="00DB5748">
        <w:rPr>
          <w:rFonts w:ascii="Verdana" w:hAnsi="Verdana"/>
          <w:color w:val="000000"/>
          <w:sz w:val="20"/>
        </w:rPr>
        <w:t> </w:t>
      </w:r>
      <w:r w:rsidRPr="00D52B4E">
        <w:rPr>
          <w:rFonts w:ascii="Verdana" w:hAnsi="Verdana"/>
          <w:color w:val="000000"/>
          <w:sz w:val="20"/>
          <w:lang w:val="ru-RU"/>
        </w:rPr>
        <w:t>— сказал Ревзин.</w:t>
      </w:r>
      <w:r w:rsidRPr="00DB5748">
        <w:rPr>
          <w:rFonts w:ascii="Verdana" w:hAnsi="Verdana"/>
          <w:color w:val="000000"/>
          <w:sz w:val="20"/>
        </w:rPr>
        <w:t> </w:t>
      </w:r>
      <w:r w:rsidRPr="00D52B4E">
        <w:rPr>
          <w:rFonts w:ascii="Verdana" w:hAnsi="Verdana"/>
          <w:color w:val="000000"/>
          <w:sz w:val="20"/>
          <w:lang w:val="ru-RU"/>
        </w:rPr>
        <w:t>— Можно поднимать камеру.</w:t>
      </w:r>
    </w:p>
    <w:p w14:paraId="265FBCD1"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Он обернулся ко мне:</w:t>
      </w:r>
    </w:p>
    <w:p w14:paraId="41DB60D6"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Пойдемте. Спуск будет продолжаться долго, больше часа...</w:t>
      </w:r>
    </w:p>
    <w:p w14:paraId="181ED374"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71A2B738" w14:textId="77777777" w:rsidR="009629C6" w:rsidRPr="00D52B4E" w:rsidRDefault="009629C6" w:rsidP="00DB5748">
      <w:pPr>
        <w:pStyle w:val="Heading6"/>
        <w:keepNext w:val="0"/>
        <w:keepLines w:val="0"/>
        <w:suppressAutoHyphens/>
        <w:spacing w:before="0" w:line="240" w:lineRule="auto"/>
        <w:ind w:firstLine="283"/>
        <w:jc w:val="both"/>
        <w:rPr>
          <w:rFonts w:ascii="Verdana" w:hAnsi="Verdana"/>
          <w:b/>
          <w:color w:val="000000"/>
          <w:sz w:val="20"/>
          <w:lang w:val="ru-RU"/>
        </w:rPr>
      </w:pPr>
      <w:r w:rsidRPr="00D52B4E">
        <w:rPr>
          <w:rFonts w:ascii="Verdana" w:hAnsi="Verdana"/>
          <w:color w:val="000000"/>
          <w:sz w:val="20"/>
          <w:lang w:val="ru-RU"/>
        </w:rPr>
        <w:t>* * *</w:t>
      </w:r>
    </w:p>
    <w:p w14:paraId="0A5BD463"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7FEF82F2"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Ревзин нарочно увел меня в кают-компанию. Он не знал, что произойдет с Завитаевым, и не хотел, чтобы я оставалась у гидротелефона. Мы сидели под сводчатой стеной кают-компании и говорили о фантастике. Нужно отдать должное Ревзину</w:t>
      </w:r>
      <w:r w:rsidRPr="00DB5748">
        <w:rPr>
          <w:rFonts w:ascii="Verdana" w:hAnsi="Verdana"/>
          <w:color w:val="000000"/>
          <w:sz w:val="20"/>
        </w:rPr>
        <w:t> </w:t>
      </w:r>
      <w:r w:rsidRPr="00D52B4E">
        <w:rPr>
          <w:rFonts w:ascii="Verdana" w:hAnsi="Verdana"/>
          <w:color w:val="000000"/>
          <w:sz w:val="20"/>
          <w:lang w:val="ru-RU"/>
        </w:rPr>
        <w:t>— он старательно отвлекал меня от неприятных мыслей. Постепенно мы разговорились. И тогда я сказала Ревзину:</w:t>
      </w:r>
    </w:p>
    <w:p w14:paraId="227F8BD5"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Вы все-таки неправы. Машины</w:t>
      </w:r>
      <w:r w:rsidRPr="00DB5748">
        <w:rPr>
          <w:rFonts w:ascii="Verdana" w:hAnsi="Verdana"/>
          <w:color w:val="000000"/>
          <w:sz w:val="20"/>
        </w:rPr>
        <w:t> </w:t>
      </w:r>
      <w:r w:rsidRPr="00D52B4E">
        <w:rPr>
          <w:rFonts w:ascii="Verdana" w:hAnsi="Verdana"/>
          <w:color w:val="000000"/>
          <w:sz w:val="20"/>
          <w:lang w:val="ru-RU"/>
        </w:rPr>
        <w:t>— не предмет для художественной литературы. Они нужны только как реквизит на сцене, а главное</w:t>
      </w:r>
      <w:r w:rsidRPr="00DB5748">
        <w:rPr>
          <w:rFonts w:ascii="Verdana" w:hAnsi="Verdana"/>
          <w:color w:val="000000"/>
          <w:sz w:val="20"/>
        </w:rPr>
        <w:t> </w:t>
      </w:r>
      <w:r w:rsidRPr="00D52B4E">
        <w:rPr>
          <w:rFonts w:ascii="Verdana" w:hAnsi="Verdana"/>
          <w:color w:val="000000"/>
          <w:sz w:val="20"/>
          <w:lang w:val="ru-RU"/>
        </w:rPr>
        <w:t>— игра актеров. Есть два подхода к научной фантастике; я покажу вам на примерах. Закройте глаза...</w:t>
      </w:r>
    </w:p>
    <w:p w14:paraId="12241F0E"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Он послушно зажмурился. Потом улыбнулся:</w:t>
      </w:r>
    </w:p>
    <w:p w14:paraId="0EC82A2A"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Итак?..</w:t>
      </w:r>
    </w:p>
    <w:p w14:paraId="30064B13" w14:textId="2880CD1D"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Итак, представьте себе космический корабль, возвращающийся после дальнего полета. На корабле несколько человек. Скажем, четверо. Они уже давно не были на Земле</w:t>
      </w:r>
      <w:r w:rsidRPr="00DB5748">
        <w:rPr>
          <w:rFonts w:ascii="Verdana" w:hAnsi="Verdana"/>
          <w:color w:val="000000"/>
          <w:sz w:val="20"/>
        </w:rPr>
        <w:t> </w:t>
      </w:r>
      <w:r w:rsidRPr="00D52B4E">
        <w:rPr>
          <w:rFonts w:ascii="Verdana" w:hAnsi="Verdana"/>
          <w:color w:val="000000"/>
          <w:sz w:val="20"/>
          <w:lang w:val="ru-RU"/>
        </w:rPr>
        <w:t>— семь или десять лет. Это очень разные люди. Они истосковались по Земле и потому в последние месяцы стали нетерпеливыми, раздражительными, замкнутыми. Может быть, даже поссорились из-за какого-нибудь пустяка. Каждый теперь живет своими мыслями. Впереди</w:t>
      </w:r>
      <w:r w:rsidRPr="00DB5748">
        <w:rPr>
          <w:rFonts w:ascii="Verdana" w:hAnsi="Verdana"/>
          <w:color w:val="000000"/>
          <w:sz w:val="20"/>
        </w:rPr>
        <w:t> </w:t>
      </w:r>
      <w:r w:rsidRPr="00D52B4E">
        <w:rPr>
          <w:rFonts w:ascii="Verdana" w:hAnsi="Verdana"/>
          <w:color w:val="000000"/>
          <w:sz w:val="20"/>
          <w:lang w:val="ru-RU"/>
        </w:rPr>
        <w:t>— Земля и конец многолетнего заключения в тесных каютах космического корабля. И вот рация</w:t>
      </w:r>
      <w:r w:rsidRPr="00DB5748">
        <w:rPr>
          <w:rFonts w:ascii="Verdana" w:hAnsi="Verdana"/>
          <w:color w:val="000000"/>
          <w:sz w:val="20"/>
        </w:rPr>
        <w:t> </w:t>
      </w:r>
      <w:r w:rsidRPr="00D52B4E">
        <w:rPr>
          <w:rFonts w:ascii="Verdana" w:hAnsi="Verdana"/>
          <w:color w:val="000000"/>
          <w:sz w:val="20"/>
          <w:lang w:val="ru-RU"/>
        </w:rPr>
        <w:t>— впервые за все время</w:t>
      </w:r>
      <w:r w:rsidRPr="00DB5748">
        <w:rPr>
          <w:rFonts w:ascii="Verdana" w:hAnsi="Verdana"/>
          <w:color w:val="000000"/>
          <w:sz w:val="20"/>
        </w:rPr>
        <w:t> </w:t>
      </w:r>
      <w:r w:rsidRPr="00D52B4E">
        <w:rPr>
          <w:rFonts w:ascii="Verdana" w:hAnsi="Verdana"/>
          <w:color w:val="000000"/>
          <w:sz w:val="20"/>
          <w:lang w:val="ru-RU"/>
        </w:rPr>
        <w:t xml:space="preserve">— уловила сигналы Земли. Говорит Земля... И говорит примерно следующее: </w:t>
      </w:r>
      <w:r w:rsidR="00D52B4E">
        <w:rPr>
          <w:rFonts w:ascii="Verdana" w:hAnsi="Verdana"/>
          <w:color w:val="000000"/>
          <w:sz w:val="20"/>
          <w:lang w:val="ru-RU"/>
        </w:rPr>
        <w:t>«</w:t>
      </w:r>
      <w:r w:rsidRPr="00D52B4E">
        <w:rPr>
          <w:rFonts w:ascii="Verdana" w:hAnsi="Verdana"/>
          <w:color w:val="000000"/>
          <w:sz w:val="20"/>
          <w:lang w:val="ru-RU"/>
        </w:rPr>
        <w:t>Ваш корабль</w:t>
      </w:r>
      <w:r w:rsidRPr="00DB5748">
        <w:rPr>
          <w:rFonts w:ascii="Verdana" w:hAnsi="Verdana"/>
          <w:color w:val="000000"/>
          <w:sz w:val="20"/>
        </w:rPr>
        <w:t> </w:t>
      </w:r>
      <w:r w:rsidRPr="00D52B4E">
        <w:rPr>
          <w:rFonts w:ascii="Verdana" w:hAnsi="Verdana"/>
          <w:color w:val="000000"/>
          <w:sz w:val="20"/>
          <w:lang w:val="ru-RU"/>
        </w:rPr>
        <w:t>— единственный, находящийся вблизи необычайной кометы. Комета уходит в космос, найти ее потом не удастся. А она состоит из минус-материи, материи с отрицательной массой. На Земле мы не могли получить ничего подобного, только догадывались. И вот комета уходит... Вы</w:t>
      </w:r>
      <w:r w:rsidRPr="00DB5748">
        <w:rPr>
          <w:rFonts w:ascii="Verdana" w:hAnsi="Verdana"/>
          <w:color w:val="000000"/>
          <w:sz w:val="20"/>
        </w:rPr>
        <w:t> </w:t>
      </w:r>
      <w:r w:rsidRPr="00D52B4E">
        <w:rPr>
          <w:rFonts w:ascii="Verdana" w:hAnsi="Verdana"/>
          <w:color w:val="000000"/>
          <w:sz w:val="20"/>
          <w:lang w:val="ru-RU"/>
        </w:rPr>
        <w:t>— и только вы</w:t>
      </w:r>
      <w:r w:rsidRPr="00DB5748">
        <w:rPr>
          <w:rFonts w:ascii="Verdana" w:hAnsi="Verdana"/>
          <w:color w:val="000000"/>
          <w:sz w:val="20"/>
        </w:rPr>
        <w:t> </w:t>
      </w:r>
      <w:r w:rsidRPr="00D52B4E">
        <w:rPr>
          <w:rFonts w:ascii="Verdana" w:hAnsi="Verdana"/>
          <w:color w:val="000000"/>
          <w:sz w:val="20"/>
          <w:lang w:val="ru-RU"/>
        </w:rPr>
        <w:t>— могли бы ее догнать. Конечно, вы невероятно устали, вы жаждете возвращения на Землю, вы заслужили отдых; и никто не упрекнет вас, если вы не измените курса. Ведь погоня за кометой</w:t>
      </w:r>
      <w:r w:rsidRPr="00DB5748">
        <w:rPr>
          <w:rFonts w:ascii="Verdana" w:hAnsi="Verdana"/>
          <w:color w:val="000000"/>
          <w:sz w:val="20"/>
        </w:rPr>
        <w:t> </w:t>
      </w:r>
      <w:r w:rsidRPr="00D52B4E">
        <w:rPr>
          <w:rFonts w:ascii="Verdana" w:hAnsi="Verdana"/>
          <w:color w:val="000000"/>
          <w:sz w:val="20"/>
          <w:lang w:val="ru-RU"/>
        </w:rPr>
        <w:t>— еще три года... Решайте сами. И, если хотя бы один человек не захочет, возвращайтесь на Землю</w:t>
      </w:r>
      <w:r w:rsidR="00D52B4E">
        <w:rPr>
          <w:rFonts w:ascii="Verdana" w:hAnsi="Verdana"/>
          <w:color w:val="000000"/>
          <w:sz w:val="20"/>
          <w:lang w:val="ru-RU"/>
        </w:rPr>
        <w:t>»</w:t>
      </w:r>
      <w:r w:rsidRPr="00D52B4E">
        <w:rPr>
          <w:rFonts w:ascii="Verdana" w:hAnsi="Verdana"/>
          <w:color w:val="000000"/>
          <w:sz w:val="20"/>
          <w:lang w:val="ru-RU"/>
        </w:rPr>
        <w:t>. Четверо молча расходятся по своим каютам...</w:t>
      </w:r>
    </w:p>
    <w:p w14:paraId="7C7AEC1E"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Дальше,</w:t>
      </w:r>
      <w:r w:rsidRPr="00DB5748">
        <w:rPr>
          <w:rFonts w:ascii="Verdana" w:hAnsi="Verdana"/>
          <w:color w:val="000000"/>
          <w:sz w:val="20"/>
        </w:rPr>
        <w:t> </w:t>
      </w:r>
      <w:r w:rsidRPr="00D52B4E">
        <w:rPr>
          <w:rFonts w:ascii="Verdana" w:hAnsi="Verdana"/>
          <w:color w:val="000000"/>
          <w:sz w:val="20"/>
          <w:lang w:val="ru-RU"/>
        </w:rPr>
        <w:t>— нетерпеливо перебил Ревзин.</w:t>
      </w:r>
    </w:p>
    <w:p w14:paraId="12C14166"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Не спешите. Четыре человека думают. Они были убеждены, что скоро вернутся на Землю. Они считали дни. А теперь надо отложить возвращение на три года. Впрочем, надо ли? Ведь они имеют право выбрать. Есть же предел человеческим силам. Разве они и так не совершили подвиг?</w:t>
      </w:r>
    </w:p>
    <w:p w14:paraId="1AF69B55"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Ну, а дальше?</w:t>
      </w:r>
    </w:p>
    <w:p w14:paraId="01B1C4FA"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Не спешите, Павел Данилыч. На этом построен весь рассказ. Дальше ничего нет. Четыре человека думают. Кто-то из них достал шкатулку с горстью родной земли. Кто-то смотрит на портрет сына... А время идет. Надо ответить Земле. И четыре человека возвращаются к пульту управления. Они рассчитывают курс</w:t>
      </w:r>
      <w:r w:rsidRPr="00DB5748">
        <w:rPr>
          <w:rFonts w:ascii="Verdana" w:hAnsi="Verdana"/>
          <w:color w:val="000000"/>
          <w:sz w:val="20"/>
        </w:rPr>
        <w:t> </w:t>
      </w:r>
      <w:r w:rsidRPr="00D52B4E">
        <w:rPr>
          <w:rFonts w:ascii="Verdana" w:hAnsi="Verdana"/>
          <w:color w:val="000000"/>
          <w:sz w:val="20"/>
          <w:lang w:val="ru-RU"/>
        </w:rPr>
        <w:t>— корабль пойдет в погоню за кометой. И та неприязнь, которая возникла между ними за последнее время, исчезает. Они пробыли вместе семь или десять лет. Но именно сейчас по-настоящему, до конца узнали друг друга. Узнали</w:t>
      </w:r>
      <w:r w:rsidRPr="00DB5748">
        <w:rPr>
          <w:rFonts w:ascii="Verdana" w:hAnsi="Verdana"/>
          <w:color w:val="000000"/>
          <w:sz w:val="20"/>
        </w:rPr>
        <w:t> </w:t>
      </w:r>
      <w:r w:rsidRPr="00D52B4E">
        <w:rPr>
          <w:rFonts w:ascii="Verdana" w:hAnsi="Verdana"/>
          <w:color w:val="000000"/>
          <w:sz w:val="20"/>
          <w:lang w:val="ru-RU"/>
        </w:rPr>
        <w:t>— и не разочаровались. Вот и все.</w:t>
      </w:r>
    </w:p>
    <w:p w14:paraId="1BDE6E09"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Ревзин долго молчал. Я мысленно подсчитывала, на какой глубине сейчас находится Завитаев.</w:t>
      </w:r>
    </w:p>
    <w:p w14:paraId="3F300020"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Хорошо,</w:t>
      </w:r>
      <w:r w:rsidRPr="00DB5748">
        <w:rPr>
          <w:rFonts w:ascii="Verdana" w:hAnsi="Verdana"/>
          <w:color w:val="000000"/>
          <w:sz w:val="20"/>
        </w:rPr>
        <w:t> </w:t>
      </w:r>
      <w:r w:rsidRPr="00D52B4E">
        <w:rPr>
          <w:rFonts w:ascii="Verdana" w:hAnsi="Verdana"/>
          <w:color w:val="000000"/>
          <w:sz w:val="20"/>
          <w:lang w:val="ru-RU"/>
        </w:rPr>
        <w:t>— сказал наконец Ревзин.</w:t>
      </w:r>
      <w:r w:rsidRPr="00DB5748">
        <w:rPr>
          <w:rFonts w:ascii="Verdana" w:hAnsi="Verdana"/>
          <w:color w:val="000000"/>
          <w:sz w:val="20"/>
        </w:rPr>
        <w:t> </w:t>
      </w:r>
      <w:r w:rsidRPr="00D52B4E">
        <w:rPr>
          <w:rFonts w:ascii="Verdana" w:hAnsi="Verdana"/>
          <w:color w:val="000000"/>
          <w:sz w:val="20"/>
          <w:lang w:val="ru-RU"/>
        </w:rPr>
        <w:t>— А второй рассказ?</w:t>
      </w:r>
    </w:p>
    <w:p w14:paraId="2F81A697"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Ну, это просто. Все то же самое, только короче и без психологических тонкостей. Главное</w:t>
      </w:r>
      <w:r w:rsidRPr="00DB5748">
        <w:rPr>
          <w:rFonts w:ascii="Verdana" w:hAnsi="Verdana"/>
          <w:color w:val="000000"/>
          <w:sz w:val="20"/>
        </w:rPr>
        <w:t> </w:t>
      </w:r>
      <w:r w:rsidRPr="00D52B4E">
        <w:rPr>
          <w:rFonts w:ascii="Verdana" w:hAnsi="Verdana"/>
          <w:color w:val="000000"/>
          <w:sz w:val="20"/>
          <w:lang w:val="ru-RU"/>
        </w:rPr>
        <w:t>— погоня за кометой. Приключения. Много приключений. Можно подробно рассказать о минус-материи. Люди выполняют задание и возвращаются на Землю.</w:t>
      </w:r>
    </w:p>
    <w:p w14:paraId="1BE0B5F7"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Ревзин поморщился.</w:t>
      </w:r>
    </w:p>
    <w:p w14:paraId="16B186AC"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И все?</w:t>
      </w:r>
    </w:p>
    <w:p w14:paraId="338821F8"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Да. В первом рассказе фантастическая ситуация: звездолет, космические расстояния и сроки, комета, минус-материя</w:t>
      </w:r>
      <w:r w:rsidRPr="00DB5748">
        <w:rPr>
          <w:rFonts w:ascii="Verdana" w:hAnsi="Verdana"/>
          <w:color w:val="000000"/>
          <w:sz w:val="20"/>
        </w:rPr>
        <w:t> </w:t>
      </w:r>
      <w:r w:rsidRPr="00D52B4E">
        <w:rPr>
          <w:rFonts w:ascii="Verdana" w:hAnsi="Verdana"/>
          <w:color w:val="000000"/>
          <w:sz w:val="20"/>
          <w:lang w:val="ru-RU"/>
        </w:rPr>
        <w:t>— нужна только для того, чтобы поставить человека в необыкновенные условия. А во втором</w:t>
      </w:r>
      <w:r w:rsidRPr="00DB5748">
        <w:rPr>
          <w:rFonts w:ascii="Verdana" w:hAnsi="Verdana"/>
          <w:color w:val="000000"/>
          <w:sz w:val="20"/>
        </w:rPr>
        <w:t> </w:t>
      </w:r>
      <w:r w:rsidRPr="00D52B4E">
        <w:rPr>
          <w:rFonts w:ascii="Verdana" w:hAnsi="Verdana"/>
          <w:color w:val="000000"/>
          <w:sz w:val="20"/>
          <w:lang w:val="ru-RU"/>
        </w:rPr>
        <w:t xml:space="preserve">— необыкновенная </w:t>
      </w:r>
      <w:r w:rsidRPr="00D52B4E">
        <w:rPr>
          <w:rFonts w:ascii="Verdana" w:hAnsi="Verdana"/>
          <w:color w:val="000000"/>
          <w:sz w:val="20"/>
          <w:lang w:val="ru-RU"/>
        </w:rPr>
        <w:lastRenderedPageBreak/>
        <w:t>ситуация становится целью. Главное уже не человек, фантастические приключения, комета, минус-материя... Ну, что вы скажете?</w:t>
      </w:r>
    </w:p>
    <w:p w14:paraId="088BE464"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Ревзин ответил:</w:t>
      </w:r>
    </w:p>
    <w:p w14:paraId="79C573C4"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Месяца три назад мы тут спорили... Ермаков (он тихий только в вашем присутствии) утверждал, что человек не все сможет, что есть границы, которые никогда не удастся перейти, как бы ни развивалась наука. Вот, например, путешествия в прошлое: мы можем изучать прошлое до мельчайших деталей, но нельзя побывать в прошлом. Это принципиально неосуществимо. Теоретические знания не имеют пределов, практические же возможности человека отнюдь не беспредельны,</w:t>
      </w:r>
      <w:r w:rsidRPr="00DB5748">
        <w:rPr>
          <w:rFonts w:ascii="Verdana" w:hAnsi="Verdana"/>
          <w:color w:val="000000"/>
          <w:sz w:val="20"/>
        </w:rPr>
        <w:t> </w:t>
      </w:r>
      <w:r w:rsidRPr="00D52B4E">
        <w:rPr>
          <w:rFonts w:ascii="Verdana" w:hAnsi="Verdana"/>
          <w:color w:val="000000"/>
          <w:sz w:val="20"/>
          <w:lang w:val="ru-RU"/>
        </w:rPr>
        <w:t>— примерно так говорил Ермаков. Он приводил и другие примеры. Скажем, космос. Можно беспредельно совершенствовать космические скафандры, но никогда человеку не удастся быть в космосе вообще без скафандра. Здесь</w:t>
      </w:r>
      <w:r w:rsidRPr="00DB5748">
        <w:rPr>
          <w:rFonts w:ascii="Verdana" w:hAnsi="Verdana"/>
          <w:color w:val="000000"/>
          <w:sz w:val="20"/>
        </w:rPr>
        <w:t> </w:t>
      </w:r>
      <w:r w:rsidRPr="00D52B4E">
        <w:rPr>
          <w:rFonts w:ascii="Verdana" w:hAnsi="Verdana"/>
          <w:color w:val="000000"/>
          <w:sz w:val="20"/>
          <w:lang w:val="ru-RU"/>
        </w:rPr>
        <w:t>— граница для человека. Мы можем беспредельно изучать птиц, беспредельно совершенствовать летательные аппараты, но никогда не сумеем</w:t>
      </w:r>
      <w:r w:rsidRPr="00DB5748">
        <w:rPr>
          <w:rFonts w:ascii="Verdana" w:hAnsi="Verdana"/>
          <w:color w:val="000000"/>
          <w:sz w:val="20"/>
        </w:rPr>
        <w:t> </w:t>
      </w:r>
      <w:r w:rsidRPr="00D52B4E">
        <w:rPr>
          <w:rFonts w:ascii="Verdana" w:hAnsi="Verdana"/>
          <w:color w:val="000000"/>
          <w:sz w:val="20"/>
          <w:lang w:val="ru-RU"/>
        </w:rPr>
        <w:t>— хотя бы на миг</w:t>
      </w:r>
      <w:r w:rsidRPr="00DB5748">
        <w:rPr>
          <w:rFonts w:ascii="Verdana" w:hAnsi="Verdana"/>
          <w:color w:val="000000"/>
          <w:sz w:val="20"/>
        </w:rPr>
        <w:t> </w:t>
      </w:r>
      <w:r w:rsidRPr="00D52B4E">
        <w:rPr>
          <w:rFonts w:ascii="Verdana" w:hAnsi="Verdana"/>
          <w:color w:val="000000"/>
          <w:sz w:val="20"/>
          <w:lang w:val="ru-RU"/>
        </w:rPr>
        <w:t>— перевоплотиться в птиц и почувствовать то, что они чувствуют, увидеть мир так, как они его видят. Здесь еще один предел. Они очень далеки, эти пределы, но они есть... Завитаев и Городецкий не соглашались. Спор был горячий... На первый взгляд, позиция Завитаева и Городецкого оптимистичнее и привлекательнее. Но пути познания не прямолинейны: чтобы сделать шаг вперед, иногда нужно признать, что то-то и то-то принципиально невозможно. Ну, хотя бы вечный двигатель. Изобретатели вечного двигателя тоже могли считать, что их точка зрения оптимистичнее... Так вот, границы возможностей человека: существуют они или нет, каковы они,</w:t>
      </w:r>
      <w:r w:rsidRPr="00DB5748">
        <w:rPr>
          <w:rFonts w:ascii="Verdana" w:hAnsi="Verdana"/>
          <w:color w:val="000000"/>
          <w:sz w:val="20"/>
        </w:rPr>
        <w:t> </w:t>
      </w:r>
      <w:r w:rsidRPr="00D52B4E">
        <w:rPr>
          <w:rFonts w:ascii="Verdana" w:hAnsi="Verdana"/>
          <w:color w:val="000000"/>
          <w:sz w:val="20"/>
          <w:lang w:val="ru-RU"/>
        </w:rPr>
        <w:t>— это литература?</w:t>
      </w:r>
    </w:p>
    <w:p w14:paraId="26F7232F"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Я ответила:</w:t>
      </w:r>
    </w:p>
    <w:p w14:paraId="720D9B03"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Еще бы!</w:t>
      </w:r>
    </w:p>
    <w:p w14:paraId="0F00B33C"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И Ревзин тихо рассмеялся:</w:t>
      </w:r>
    </w:p>
    <w:p w14:paraId="28E8C310"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Вот видите! Проблема, так сказать, без людей, но</w:t>
      </w:r>
      <w:r w:rsidRPr="00DB5748">
        <w:rPr>
          <w:rFonts w:ascii="Verdana" w:hAnsi="Verdana"/>
          <w:color w:val="000000"/>
          <w:sz w:val="20"/>
        </w:rPr>
        <w:t> </w:t>
      </w:r>
      <w:r w:rsidRPr="00D52B4E">
        <w:rPr>
          <w:rFonts w:ascii="Verdana" w:hAnsi="Verdana"/>
          <w:color w:val="000000"/>
          <w:sz w:val="20"/>
          <w:lang w:val="ru-RU"/>
        </w:rPr>
        <w:t>— литература.</w:t>
      </w:r>
    </w:p>
    <w:p w14:paraId="0490147C"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А что вы думаете об этих границах?</w:t>
      </w:r>
      <w:r w:rsidRPr="00DB5748">
        <w:rPr>
          <w:rFonts w:ascii="Verdana" w:hAnsi="Verdana"/>
          <w:color w:val="000000"/>
          <w:sz w:val="20"/>
        </w:rPr>
        <w:t> </w:t>
      </w:r>
      <w:r w:rsidRPr="00D52B4E">
        <w:rPr>
          <w:rFonts w:ascii="Verdana" w:hAnsi="Verdana"/>
          <w:color w:val="000000"/>
          <w:sz w:val="20"/>
          <w:lang w:val="ru-RU"/>
        </w:rPr>
        <w:t>— спросила я Ревзина.</w:t>
      </w:r>
      <w:r w:rsidRPr="00DB5748">
        <w:rPr>
          <w:rFonts w:ascii="Verdana" w:hAnsi="Verdana"/>
          <w:color w:val="000000"/>
          <w:sz w:val="20"/>
        </w:rPr>
        <w:t> </w:t>
      </w:r>
      <w:r w:rsidRPr="00D52B4E">
        <w:rPr>
          <w:rFonts w:ascii="Verdana" w:hAnsi="Verdana"/>
          <w:color w:val="000000"/>
          <w:sz w:val="20"/>
          <w:lang w:val="ru-RU"/>
        </w:rPr>
        <w:t>— Есть такие границы или это как горизонт: идешь к нему</w:t>
      </w:r>
      <w:r w:rsidRPr="00DB5748">
        <w:rPr>
          <w:rFonts w:ascii="Verdana" w:hAnsi="Verdana"/>
          <w:color w:val="000000"/>
          <w:sz w:val="20"/>
        </w:rPr>
        <w:t> </w:t>
      </w:r>
      <w:r w:rsidRPr="00D52B4E">
        <w:rPr>
          <w:rFonts w:ascii="Verdana" w:hAnsi="Verdana"/>
          <w:color w:val="000000"/>
          <w:sz w:val="20"/>
          <w:lang w:val="ru-RU"/>
        </w:rPr>
        <w:t>— и он отодвигается?</w:t>
      </w:r>
    </w:p>
    <w:p w14:paraId="266E7A18"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Я не дождалась ответа. Ревзин курил и молчал. Потом он сказал:</w:t>
      </w:r>
    </w:p>
    <w:p w14:paraId="774EA22A"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Идите... вам нужно отдохнуть. Наверно, придется спускаться. Я позову вас...</w:t>
      </w:r>
    </w:p>
    <w:p w14:paraId="1EB00EFC"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633B9869" w14:textId="77777777" w:rsidR="009629C6" w:rsidRPr="00D52B4E" w:rsidRDefault="009629C6" w:rsidP="00DB5748">
      <w:pPr>
        <w:pStyle w:val="Heading6"/>
        <w:keepNext w:val="0"/>
        <w:keepLines w:val="0"/>
        <w:suppressAutoHyphens/>
        <w:spacing w:before="0" w:line="240" w:lineRule="auto"/>
        <w:ind w:firstLine="283"/>
        <w:jc w:val="both"/>
        <w:rPr>
          <w:rFonts w:ascii="Verdana" w:hAnsi="Verdana"/>
          <w:b/>
          <w:color w:val="000000"/>
          <w:sz w:val="20"/>
          <w:lang w:val="ru-RU"/>
        </w:rPr>
      </w:pPr>
      <w:r w:rsidRPr="00D52B4E">
        <w:rPr>
          <w:rFonts w:ascii="Verdana" w:hAnsi="Verdana"/>
          <w:color w:val="000000"/>
          <w:sz w:val="20"/>
          <w:lang w:val="ru-RU"/>
        </w:rPr>
        <w:t>* * *</w:t>
      </w:r>
    </w:p>
    <w:p w14:paraId="0052DD33"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05FC93F8"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Я прошла в свою каюту</w:t>
      </w:r>
      <w:r w:rsidRPr="00DB5748">
        <w:rPr>
          <w:rFonts w:ascii="Verdana" w:hAnsi="Verdana"/>
          <w:color w:val="000000"/>
          <w:sz w:val="20"/>
        </w:rPr>
        <w:t> </w:t>
      </w:r>
      <w:r w:rsidRPr="00D52B4E">
        <w:rPr>
          <w:rFonts w:ascii="Verdana" w:hAnsi="Verdana"/>
          <w:color w:val="000000"/>
          <w:sz w:val="20"/>
          <w:lang w:val="ru-RU"/>
        </w:rPr>
        <w:t>— узкую, неуютную дыру, которую только из уважения к морской терминологии можно было назвать каютой. Рядом с койкой, вдоль стенки, проходили трубы воздушной и водной систем, подушка моя упиралась в наглухо задраенный иллюминатор. Я лежала в темноте, прислушиваясь к доносившимся из-за двери голосам. Дважды кто-то прошел мимо моей каюты; мне казалось, что войдет Ревзин и скажет что-то страшное, непоправимое.</w:t>
      </w:r>
    </w:p>
    <w:p w14:paraId="45C54B8A"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Судя по времени, Завитаев уже миновал то место, где погибли роботы. Я тщетно пыталась припомнить облик странных светящихся существ, мелькнувших тогда на экране телевизора. От напряжения начали болеть виски. Где-то рядом шумела перекачиваемая по трубам вода. В темноте мерцали призрачные огоньки.</w:t>
      </w:r>
    </w:p>
    <w:p w14:paraId="3CEFC90E" w14:textId="54577E05"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 xml:space="preserve">Я думала о разговоре с Ревзиным. Мне вспомнилась фраза, сказанная Ревзиным о Завитаеве: </w:t>
      </w:r>
      <w:r w:rsidR="00D52B4E">
        <w:rPr>
          <w:rFonts w:ascii="Verdana" w:hAnsi="Verdana"/>
          <w:color w:val="000000"/>
          <w:sz w:val="20"/>
          <w:lang w:val="ru-RU"/>
        </w:rPr>
        <w:t>«</w:t>
      </w:r>
      <w:r w:rsidRPr="00D52B4E">
        <w:rPr>
          <w:rFonts w:ascii="Verdana" w:hAnsi="Verdana"/>
          <w:color w:val="000000"/>
          <w:sz w:val="20"/>
          <w:lang w:val="ru-RU"/>
        </w:rPr>
        <w:t>Черт побери, ведь никто до него не додумался, что наибольшая глубина не в океанических впадинах, а в кратерах потухших подводных вулканов</w:t>
      </w:r>
      <w:r w:rsidR="00D52B4E">
        <w:rPr>
          <w:rFonts w:ascii="Verdana" w:hAnsi="Verdana"/>
          <w:color w:val="000000"/>
          <w:sz w:val="20"/>
          <w:lang w:val="ru-RU"/>
        </w:rPr>
        <w:t>»</w:t>
      </w:r>
      <w:r w:rsidRPr="00D52B4E">
        <w:rPr>
          <w:rFonts w:ascii="Verdana" w:hAnsi="Verdana"/>
          <w:color w:val="000000"/>
          <w:sz w:val="20"/>
          <w:lang w:val="ru-RU"/>
        </w:rPr>
        <w:t>. Ревзин узнал только одну научную идею</w:t>
      </w:r>
      <w:r w:rsidRPr="00DB5748">
        <w:rPr>
          <w:rFonts w:ascii="Verdana" w:hAnsi="Verdana"/>
          <w:color w:val="000000"/>
          <w:sz w:val="20"/>
        </w:rPr>
        <w:t> </w:t>
      </w:r>
      <w:r w:rsidRPr="00D52B4E">
        <w:rPr>
          <w:rFonts w:ascii="Verdana" w:hAnsi="Verdana"/>
          <w:color w:val="000000"/>
          <w:sz w:val="20"/>
          <w:lang w:val="ru-RU"/>
        </w:rPr>
        <w:t>— и сразу поверил человеку. Поверил, не зная его, и вот работает, хотя во многом расходится с ним</w:t>
      </w:r>
      <w:r w:rsidRPr="00DB5748">
        <w:rPr>
          <w:rFonts w:ascii="Verdana" w:hAnsi="Verdana"/>
          <w:color w:val="000000"/>
          <w:sz w:val="20"/>
        </w:rPr>
        <w:t> </w:t>
      </w:r>
      <w:r w:rsidRPr="00D52B4E">
        <w:rPr>
          <w:rFonts w:ascii="Verdana" w:hAnsi="Verdana"/>
          <w:color w:val="000000"/>
          <w:sz w:val="20"/>
          <w:lang w:val="ru-RU"/>
        </w:rPr>
        <w:t>— и как человек почти противоположен Завитаеву.</w:t>
      </w:r>
    </w:p>
    <w:p w14:paraId="56010290" w14:textId="619B41A9"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Мы привыкли, описывая людей, говорить о внешности, характере, привычках, поведении, убеждениях. При описании ученого этого уже недостаточно. Более того: внешность, характер, привычки, словом, чисто человеческая сторона личности</w:t>
      </w:r>
      <w:r w:rsidRPr="00DB5748">
        <w:rPr>
          <w:rFonts w:ascii="Verdana" w:hAnsi="Verdana"/>
          <w:color w:val="000000"/>
          <w:sz w:val="20"/>
        </w:rPr>
        <w:t> </w:t>
      </w:r>
      <w:r w:rsidRPr="00D52B4E">
        <w:rPr>
          <w:rFonts w:ascii="Verdana" w:hAnsi="Verdana"/>
          <w:color w:val="000000"/>
          <w:sz w:val="20"/>
          <w:lang w:val="ru-RU"/>
        </w:rPr>
        <w:t xml:space="preserve">— все это отходит на второй план. Ученый, будучи </w:t>
      </w:r>
      <w:r w:rsidR="00D52B4E">
        <w:rPr>
          <w:rFonts w:ascii="Verdana" w:hAnsi="Verdana"/>
          <w:color w:val="000000"/>
          <w:sz w:val="20"/>
          <w:lang w:val="ru-RU"/>
        </w:rPr>
        <w:t>«</w:t>
      </w:r>
      <w:r w:rsidRPr="00D52B4E">
        <w:rPr>
          <w:rFonts w:ascii="Verdana" w:hAnsi="Verdana"/>
          <w:color w:val="000000"/>
          <w:sz w:val="20"/>
          <w:lang w:val="ru-RU"/>
        </w:rPr>
        <w:t>в жизни</w:t>
      </w:r>
      <w:r w:rsidR="00D52B4E">
        <w:rPr>
          <w:rFonts w:ascii="Verdana" w:hAnsi="Verdana"/>
          <w:color w:val="000000"/>
          <w:sz w:val="20"/>
          <w:lang w:val="ru-RU"/>
        </w:rPr>
        <w:t>»</w:t>
      </w:r>
      <w:r w:rsidRPr="00D52B4E">
        <w:rPr>
          <w:rFonts w:ascii="Verdana" w:hAnsi="Verdana"/>
          <w:color w:val="000000"/>
          <w:sz w:val="20"/>
          <w:lang w:val="ru-RU"/>
        </w:rPr>
        <w:t xml:space="preserve"> нерешительным, мягким, даже консервативным, может смело выдвигать сверхреволюционные научные идеи. Какое значение имеет для изображения ученого, красивый он или нет, скупой или щедрый, любит он музыку или нет?.. </w:t>
      </w:r>
      <w:r w:rsidR="00D52B4E">
        <w:rPr>
          <w:rFonts w:ascii="Verdana" w:hAnsi="Verdana"/>
          <w:color w:val="000000"/>
          <w:sz w:val="20"/>
          <w:lang w:val="ru-RU"/>
        </w:rPr>
        <w:t>«</w:t>
      </w:r>
      <w:r w:rsidRPr="00D52B4E">
        <w:rPr>
          <w:rFonts w:ascii="Verdana" w:hAnsi="Verdana"/>
          <w:color w:val="000000"/>
          <w:sz w:val="20"/>
          <w:lang w:val="ru-RU"/>
        </w:rPr>
        <w:t>Скажи мне, каковы твои научные идеи, и я скажу, каков ты</w:t>
      </w:r>
      <w:r w:rsidR="00D52B4E">
        <w:rPr>
          <w:rFonts w:ascii="Verdana" w:hAnsi="Verdana"/>
          <w:color w:val="000000"/>
          <w:sz w:val="20"/>
          <w:lang w:val="ru-RU"/>
        </w:rPr>
        <w:t>»</w:t>
      </w:r>
      <w:r w:rsidRPr="00D52B4E">
        <w:rPr>
          <w:rFonts w:ascii="Verdana" w:hAnsi="Verdana"/>
          <w:color w:val="000000"/>
          <w:sz w:val="20"/>
          <w:lang w:val="ru-RU"/>
        </w:rPr>
        <w:t>. Так ли это?..</w:t>
      </w:r>
    </w:p>
    <w:p w14:paraId="7FCC3E67"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5982EB6E" w14:textId="77777777" w:rsidR="009629C6" w:rsidRPr="00D52B4E" w:rsidRDefault="009629C6" w:rsidP="00DB5748">
      <w:pPr>
        <w:pStyle w:val="Heading6"/>
        <w:keepNext w:val="0"/>
        <w:keepLines w:val="0"/>
        <w:suppressAutoHyphens/>
        <w:spacing w:before="0" w:line="240" w:lineRule="auto"/>
        <w:ind w:firstLine="283"/>
        <w:jc w:val="both"/>
        <w:rPr>
          <w:rFonts w:ascii="Verdana" w:hAnsi="Verdana"/>
          <w:b/>
          <w:color w:val="000000"/>
          <w:sz w:val="20"/>
          <w:lang w:val="ru-RU"/>
        </w:rPr>
      </w:pPr>
      <w:r w:rsidRPr="00D52B4E">
        <w:rPr>
          <w:rFonts w:ascii="Verdana" w:hAnsi="Verdana"/>
          <w:color w:val="000000"/>
          <w:sz w:val="20"/>
          <w:lang w:val="ru-RU"/>
        </w:rPr>
        <w:lastRenderedPageBreak/>
        <w:t>* * *</w:t>
      </w:r>
    </w:p>
    <w:p w14:paraId="0E8EB81A"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14396875"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Прервал мои размышления Ермаков. Он стоял в тесном коридорчике и методически стучал в открытую дверь. Я вскочила, зажгла свет. Мне казалось, что прошло очень много времени: события куда-то отодвинулись, потеряли остроту.</w:t>
      </w:r>
    </w:p>
    <w:p w14:paraId="79690E04"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Все благополучно, Петр Николаевич?</w:t>
      </w:r>
      <w:r w:rsidRPr="00DB5748">
        <w:rPr>
          <w:rFonts w:ascii="Verdana" w:hAnsi="Verdana"/>
          <w:color w:val="000000"/>
          <w:sz w:val="20"/>
        </w:rPr>
        <w:t> </w:t>
      </w:r>
      <w:r w:rsidRPr="00D52B4E">
        <w:rPr>
          <w:rFonts w:ascii="Verdana" w:hAnsi="Verdana"/>
          <w:color w:val="000000"/>
          <w:sz w:val="20"/>
          <w:lang w:val="ru-RU"/>
        </w:rPr>
        <w:t>— спросила я.</w:t>
      </w:r>
    </w:p>
    <w:p w14:paraId="4E4BB486"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Ермаков сосредоточенно посмотрел на меня, поправил очки и коротко ответил:</w:t>
      </w:r>
    </w:p>
    <w:p w14:paraId="4959694C"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Да, все.</w:t>
      </w:r>
    </w:p>
    <w:p w14:paraId="062962AD"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В шлюзовой камере пять человек надевали скафандры. Это сразу вернуло меня к действительности.</w:t>
      </w:r>
    </w:p>
    <w:p w14:paraId="7CBB470F"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Мы будем спускаться,</w:t>
      </w:r>
      <w:r w:rsidRPr="00DB5748">
        <w:rPr>
          <w:rFonts w:ascii="Verdana" w:hAnsi="Verdana"/>
          <w:color w:val="000000"/>
          <w:sz w:val="20"/>
        </w:rPr>
        <w:t> </w:t>
      </w:r>
      <w:r w:rsidRPr="00D52B4E">
        <w:rPr>
          <w:rFonts w:ascii="Verdana" w:hAnsi="Verdana"/>
          <w:color w:val="000000"/>
          <w:sz w:val="20"/>
          <w:lang w:val="ru-RU"/>
        </w:rPr>
        <w:t>— сказал Ревзин, глядя куда-то мимо меня.</w:t>
      </w:r>
    </w:p>
    <w:p w14:paraId="37A1FDD7"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Вы можете наблюдать по телевизору,</w:t>
      </w:r>
      <w:r w:rsidRPr="00DB5748">
        <w:rPr>
          <w:rFonts w:ascii="Verdana" w:hAnsi="Verdana"/>
          <w:color w:val="000000"/>
          <w:sz w:val="20"/>
        </w:rPr>
        <w:t> </w:t>
      </w:r>
      <w:r w:rsidRPr="00D52B4E">
        <w:rPr>
          <w:rFonts w:ascii="Verdana" w:hAnsi="Verdana"/>
          <w:color w:val="000000"/>
          <w:sz w:val="20"/>
          <w:lang w:val="ru-RU"/>
        </w:rPr>
        <w:t>— быстро вставил Городецкий.</w:t>
      </w:r>
    </w:p>
    <w:p w14:paraId="5C93F074"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Ревзин недовольно хмыкнул. Я поняла, что до моего прихода они поспорили.</w:t>
      </w:r>
    </w:p>
    <w:p w14:paraId="327C79B1"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Начальник экспедиции разрешил мне идти вместе с вами,</w:t>
      </w:r>
      <w:r w:rsidRPr="00DB5748">
        <w:rPr>
          <w:rFonts w:ascii="Verdana" w:hAnsi="Verdana"/>
          <w:color w:val="000000"/>
          <w:sz w:val="20"/>
        </w:rPr>
        <w:t> </w:t>
      </w:r>
      <w:r w:rsidRPr="00D52B4E">
        <w:rPr>
          <w:rFonts w:ascii="Verdana" w:hAnsi="Verdana"/>
          <w:color w:val="000000"/>
          <w:sz w:val="20"/>
          <w:lang w:val="ru-RU"/>
        </w:rPr>
        <w:t>— сказала я.</w:t>
      </w:r>
    </w:p>
    <w:p w14:paraId="6C555630"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Это прозвучало твердо и убедительно, хотя я до сих пор не понимаю, почему решила настаивать</w:t>
      </w:r>
      <w:r w:rsidRPr="00DB5748">
        <w:rPr>
          <w:rFonts w:ascii="Verdana" w:hAnsi="Verdana"/>
          <w:color w:val="000000"/>
          <w:sz w:val="20"/>
        </w:rPr>
        <w:t> </w:t>
      </w:r>
      <w:r w:rsidRPr="00D52B4E">
        <w:rPr>
          <w:rFonts w:ascii="Verdana" w:hAnsi="Verdana"/>
          <w:color w:val="000000"/>
          <w:sz w:val="20"/>
          <w:lang w:val="ru-RU"/>
        </w:rPr>
        <w:t>— вначале я как-то не приняла всерьез предложение Завитаева.</w:t>
      </w:r>
    </w:p>
    <w:p w14:paraId="20D855F1"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Опасно, понимаете...</w:t>
      </w:r>
      <w:r w:rsidRPr="00DB5748">
        <w:rPr>
          <w:rFonts w:ascii="Verdana" w:hAnsi="Verdana"/>
          <w:color w:val="000000"/>
          <w:sz w:val="20"/>
        </w:rPr>
        <w:t> </w:t>
      </w:r>
      <w:r w:rsidRPr="00D52B4E">
        <w:rPr>
          <w:rFonts w:ascii="Verdana" w:hAnsi="Verdana"/>
          <w:color w:val="000000"/>
          <w:sz w:val="20"/>
          <w:lang w:val="ru-RU"/>
        </w:rPr>
        <w:t>— начал Городецкий.</w:t>
      </w:r>
    </w:p>
    <w:p w14:paraId="2665C49C"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Надевайте комбинезон,</w:t>
      </w:r>
      <w:r w:rsidRPr="00DB5748">
        <w:rPr>
          <w:rFonts w:ascii="Verdana" w:hAnsi="Verdana"/>
          <w:color w:val="000000"/>
          <w:sz w:val="20"/>
        </w:rPr>
        <w:t> </w:t>
      </w:r>
      <w:r w:rsidRPr="00D52B4E">
        <w:rPr>
          <w:rFonts w:ascii="Verdana" w:hAnsi="Verdana"/>
          <w:color w:val="000000"/>
          <w:sz w:val="20"/>
          <w:lang w:val="ru-RU"/>
        </w:rPr>
        <w:t>— перебил его Ревзин, обращаясь ко мне.</w:t>
      </w:r>
      <w:r w:rsidRPr="00DB5748">
        <w:rPr>
          <w:rFonts w:ascii="Verdana" w:hAnsi="Verdana"/>
          <w:color w:val="000000"/>
          <w:sz w:val="20"/>
        </w:rPr>
        <w:t> </w:t>
      </w:r>
      <w:r w:rsidRPr="00D52B4E">
        <w:rPr>
          <w:rFonts w:ascii="Verdana" w:hAnsi="Verdana"/>
          <w:color w:val="000000"/>
          <w:sz w:val="20"/>
          <w:lang w:val="ru-RU"/>
        </w:rPr>
        <w:t>— Ничего не случится. Раз все идут...</w:t>
      </w:r>
      <w:r w:rsidRPr="00DB5748">
        <w:rPr>
          <w:rFonts w:ascii="Verdana" w:hAnsi="Verdana"/>
          <w:color w:val="000000"/>
          <w:sz w:val="20"/>
        </w:rPr>
        <w:t> </w:t>
      </w:r>
      <w:r w:rsidRPr="00D52B4E">
        <w:rPr>
          <w:rFonts w:ascii="Verdana" w:hAnsi="Verdana"/>
          <w:color w:val="000000"/>
          <w:sz w:val="20"/>
          <w:lang w:val="ru-RU"/>
        </w:rPr>
        <w:t>— Он ободряюще улыбнулся.</w:t>
      </w:r>
      <w:r w:rsidRPr="00DB5748">
        <w:rPr>
          <w:rFonts w:ascii="Verdana" w:hAnsi="Verdana"/>
          <w:color w:val="000000"/>
          <w:sz w:val="20"/>
        </w:rPr>
        <w:t> </w:t>
      </w:r>
      <w:r w:rsidRPr="00D52B4E">
        <w:rPr>
          <w:rFonts w:ascii="Verdana" w:hAnsi="Verdana"/>
          <w:color w:val="000000"/>
          <w:sz w:val="20"/>
          <w:lang w:val="ru-RU"/>
        </w:rPr>
        <w:t>— Вы помните, как надо управлять скафандром? Я объясню вам еще раз.</w:t>
      </w:r>
    </w:p>
    <w:p w14:paraId="29346825"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5A8C1441" w14:textId="77777777" w:rsidR="009629C6" w:rsidRPr="00D52B4E" w:rsidRDefault="009629C6" w:rsidP="00DB5748">
      <w:pPr>
        <w:pStyle w:val="Heading6"/>
        <w:keepNext w:val="0"/>
        <w:keepLines w:val="0"/>
        <w:suppressAutoHyphens/>
        <w:spacing w:before="0" w:line="240" w:lineRule="auto"/>
        <w:ind w:firstLine="283"/>
        <w:jc w:val="both"/>
        <w:rPr>
          <w:rFonts w:ascii="Verdana" w:hAnsi="Verdana"/>
          <w:b/>
          <w:color w:val="000000"/>
          <w:sz w:val="20"/>
          <w:lang w:val="ru-RU"/>
        </w:rPr>
      </w:pPr>
      <w:r w:rsidRPr="00D52B4E">
        <w:rPr>
          <w:rFonts w:ascii="Verdana" w:hAnsi="Verdana"/>
          <w:color w:val="000000"/>
          <w:sz w:val="20"/>
          <w:lang w:val="ru-RU"/>
        </w:rPr>
        <w:t>* * *</w:t>
      </w:r>
    </w:p>
    <w:p w14:paraId="4AF1E006"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3C2C1AED"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Есть что-то общее между любовью и жаждой открытий. Оба чувства иногда настигают человека внезапно и сразу оттесняют все остальное. Оба чувства властно влекут навстречу, казалось бы, непреодолимым трудностям, окрыляют, дают силу и отвагу.</w:t>
      </w:r>
    </w:p>
    <w:p w14:paraId="0311BA49" w14:textId="644E686A"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 xml:space="preserve">Сейчас мне вряд ли удастся описать то странное чувство, которое охватило меня, когда открылся люк шлюза и, оттолкнувшись от борта </w:t>
      </w:r>
      <w:r w:rsidR="00D52B4E">
        <w:rPr>
          <w:rFonts w:ascii="Verdana" w:hAnsi="Verdana"/>
          <w:color w:val="000000"/>
          <w:sz w:val="20"/>
          <w:lang w:val="ru-RU"/>
        </w:rPr>
        <w:t>«</w:t>
      </w:r>
      <w:r w:rsidRPr="00D52B4E">
        <w:rPr>
          <w:rFonts w:ascii="Verdana" w:hAnsi="Verdana"/>
          <w:color w:val="000000"/>
          <w:sz w:val="20"/>
          <w:lang w:val="ru-RU"/>
        </w:rPr>
        <w:t>Динго</w:t>
      </w:r>
      <w:r w:rsidR="00D52B4E">
        <w:rPr>
          <w:rFonts w:ascii="Verdana" w:hAnsi="Verdana"/>
          <w:color w:val="000000"/>
          <w:sz w:val="20"/>
          <w:lang w:val="ru-RU"/>
        </w:rPr>
        <w:t>»</w:t>
      </w:r>
      <w:r w:rsidRPr="00D52B4E">
        <w:rPr>
          <w:rFonts w:ascii="Verdana" w:hAnsi="Verdana"/>
          <w:color w:val="000000"/>
          <w:sz w:val="20"/>
          <w:lang w:val="ru-RU"/>
        </w:rPr>
        <w:t>, я повисла в воде. В первый момент мне показалось, что это навсегда останется в памяти. Но прошло совсем немного времени, и новые, неизмеримо более сильные впечатления стерли своеобразное ощущение первых минут спуска. Помню только, что тогда меня удивила легкость, с которой я могла двигать руками. Огромное давление (это я поняла потом) почти не увеличивало плотности воды, и плавать было так же легко, как и на поверхности, хотя оболочка скафандра стала жесткой: комбинезон сгибался только в локтях и коленях. Первое время меня почему-то беспокоили рукавицы: с трудом удавалось сжимать и разжимать пальцы,</w:t>
      </w:r>
      <w:r w:rsidRPr="00DB5748">
        <w:rPr>
          <w:rFonts w:ascii="Verdana" w:hAnsi="Verdana"/>
          <w:color w:val="000000"/>
          <w:sz w:val="20"/>
        </w:rPr>
        <w:t> </w:t>
      </w:r>
      <w:r w:rsidRPr="00D52B4E">
        <w:rPr>
          <w:rFonts w:ascii="Verdana" w:hAnsi="Verdana"/>
          <w:color w:val="000000"/>
          <w:sz w:val="20"/>
          <w:lang w:val="ru-RU"/>
        </w:rPr>
        <w:t>— но очень скоро я освоилась и перестала это замечать.</w:t>
      </w:r>
    </w:p>
    <w:p w14:paraId="5A24413C" w14:textId="777BFCF6"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Я забыла обо всем</w:t>
      </w:r>
      <w:r w:rsidRPr="00DB5748">
        <w:rPr>
          <w:rFonts w:ascii="Verdana" w:hAnsi="Verdana"/>
          <w:color w:val="000000"/>
          <w:sz w:val="20"/>
        </w:rPr>
        <w:t> </w:t>
      </w:r>
      <w:r w:rsidRPr="00D52B4E">
        <w:rPr>
          <w:rFonts w:ascii="Verdana" w:hAnsi="Verdana"/>
          <w:color w:val="000000"/>
          <w:sz w:val="20"/>
          <w:lang w:val="ru-RU"/>
        </w:rPr>
        <w:t xml:space="preserve">— оставалось лишь непередаваемое ощущение полета. Впрочем, </w:t>
      </w:r>
      <w:r w:rsidR="00D52B4E">
        <w:rPr>
          <w:rFonts w:ascii="Verdana" w:hAnsi="Verdana"/>
          <w:color w:val="000000"/>
          <w:sz w:val="20"/>
          <w:lang w:val="ru-RU"/>
        </w:rPr>
        <w:t>«</w:t>
      </w:r>
      <w:r w:rsidRPr="00D52B4E">
        <w:rPr>
          <w:rFonts w:ascii="Verdana" w:hAnsi="Verdana"/>
          <w:color w:val="000000"/>
          <w:sz w:val="20"/>
          <w:lang w:val="ru-RU"/>
        </w:rPr>
        <w:t>полет</w:t>
      </w:r>
      <w:r w:rsid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 неудачное слово: на самолете, в закрытой кабине, нет физического ощущения скорости. Здесь же скорость чувствовалась совершенно явственно: двигатель мягко, но сильно толкал вперед, скафандр вибрировал в потоке воды. Кружилась голова</w:t>
      </w:r>
      <w:r w:rsidRPr="00DB5748">
        <w:rPr>
          <w:rFonts w:ascii="Verdana" w:hAnsi="Verdana"/>
          <w:color w:val="000000"/>
          <w:sz w:val="20"/>
        </w:rPr>
        <w:t> </w:t>
      </w:r>
      <w:r w:rsidRPr="00D52B4E">
        <w:rPr>
          <w:rFonts w:ascii="Verdana" w:hAnsi="Verdana"/>
          <w:color w:val="000000"/>
          <w:sz w:val="20"/>
          <w:lang w:val="ru-RU"/>
        </w:rPr>
        <w:t>— от скорости, от радостного сознания, что я могу управлять скафандром, от пьянящей мысли, что за поясом у меня пистолеты, а впереди</w:t>
      </w:r>
      <w:r w:rsidRPr="00DB5748">
        <w:rPr>
          <w:rFonts w:ascii="Verdana" w:hAnsi="Verdana"/>
          <w:color w:val="000000"/>
          <w:sz w:val="20"/>
        </w:rPr>
        <w:t> </w:t>
      </w:r>
      <w:r w:rsidRPr="00D52B4E">
        <w:rPr>
          <w:rFonts w:ascii="Verdana" w:hAnsi="Verdana"/>
          <w:color w:val="000000"/>
          <w:sz w:val="20"/>
          <w:lang w:val="ru-RU"/>
        </w:rPr>
        <w:t>— новое, неизведанное.</w:t>
      </w:r>
    </w:p>
    <w:p w14:paraId="3BE775EA"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39A357B1" w14:textId="77777777" w:rsidR="009629C6" w:rsidRPr="00D52B4E" w:rsidRDefault="009629C6" w:rsidP="00DB5748">
      <w:pPr>
        <w:pStyle w:val="Heading6"/>
        <w:keepNext w:val="0"/>
        <w:keepLines w:val="0"/>
        <w:suppressAutoHyphens/>
        <w:spacing w:before="0" w:line="240" w:lineRule="auto"/>
        <w:ind w:firstLine="283"/>
        <w:jc w:val="both"/>
        <w:rPr>
          <w:rFonts w:ascii="Verdana" w:hAnsi="Verdana"/>
          <w:b/>
          <w:color w:val="000000"/>
          <w:sz w:val="20"/>
          <w:lang w:val="ru-RU"/>
        </w:rPr>
      </w:pPr>
      <w:r w:rsidRPr="00D52B4E">
        <w:rPr>
          <w:rFonts w:ascii="Verdana" w:hAnsi="Verdana"/>
          <w:color w:val="000000"/>
          <w:sz w:val="20"/>
          <w:lang w:val="ru-RU"/>
        </w:rPr>
        <w:t>* * *</w:t>
      </w:r>
    </w:p>
    <w:p w14:paraId="4A67F84B"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11AD2AAB" w14:textId="41A38A14"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 xml:space="preserve">Нас было шестеро: Ревзин, Самарин, Городецкий, два моряка с </w:t>
      </w:r>
      <w:r w:rsidR="00D52B4E">
        <w:rPr>
          <w:rFonts w:ascii="Verdana" w:hAnsi="Verdana"/>
          <w:color w:val="000000"/>
          <w:sz w:val="20"/>
          <w:lang w:val="ru-RU"/>
        </w:rPr>
        <w:t>«</w:t>
      </w:r>
      <w:r w:rsidRPr="00D52B4E">
        <w:rPr>
          <w:rFonts w:ascii="Verdana" w:hAnsi="Verdana"/>
          <w:color w:val="000000"/>
          <w:sz w:val="20"/>
          <w:lang w:val="ru-RU"/>
        </w:rPr>
        <w:t>Динго</w:t>
      </w:r>
      <w:r w:rsidR="00D52B4E">
        <w:rPr>
          <w:rFonts w:ascii="Verdana" w:hAnsi="Verdana"/>
          <w:color w:val="000000"/>
          <w:sz w:val="20"/>
          <w:lang w:val="ru-RU"/>
        </w:rPr>
        <w:t>»</w:t>
      </w:r>
      <w:r w:rsidRPr="00D52B4E">
        <w:rPr>
          <w:rFonts w:ascii="Verdana" w:hAnsi="Verdana"/>
          <w:color w:val="000000"/>
          <w:sz w:val="20"/>
          <w:lang w:val="ru-RU"/>
        </w:rPr>
        <w:t xml:space="preserve"> и я. Управление скафандром действительно не представляло труда: мне пришлось следить только за работой двигателя, остальное делали автоматические приборы. Вес скафандра, вообще довольно значительный, в воде совершенно не ощущался.</w:t>
      </w:r>
    </w:p>
    <w:p w14:paraId="3B4A984B"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Лучи прожекторов опережали нас метров на двадцать. Они высверливали впереди узкий желтый туннель, за пределами которого была непробиваемая толща тьмы. Эта бездонная тьма оживала лишь изредка, когда мы проносились сквозь облака планктона. Тогда на черном фоне вспыхивали тысячи и тысячи мерцающих огоньков, создавая впечатление звездного неба. Казалось, мы летим сквозь космос, летим так быстро и так долго, что понятия пространства и времени утратили свой смысл...</w:t>
      </w:r>
    </w:p>
    <w:p w14:paraId="37C15B99"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lastRenderedPageBreak/>
        <w:t>Обитателей океанских глубин я не видела, и только раз в желтый сноп света попала большая, свернутая в спираль медуза. На мгновение она замерла и тотчас же шарахнулась в сторону, во мрак.</w:t>
      </w:r>
    </w:p>
    <w:p w14:paraId="0FE3DB12"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Позже, когда мы начали спуск в кратер, я видела издали стаю узких светящихся лент. Стенки кратера быстро суживались, на них дрожали длинные водоросли, похожие на щупальца фантастических животных. Мои спутники сблизились, окружили меня, приготовили пистолеты...</w:t>
      </w:r>
    </w:p>
    <w:p w14:paraId="3357F6E4" w14:textId="0512FAD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 xml:space="preserve">Глубиномер, надетый на руку, показывал пять тысяч метров. Радость схлынула, возникло неясное тревожное чувство, быстро сгустилось, превратилось в страх. Я пожалела, что не осталась на </w:t>
      </w:r>
      <w:r w:rsidR="00D52B4E">
        <w:rPr>
          <w:rFonts w:ascii="Verdana" w:hAnsi="Verdana"/>
          <w:color w:val="000000"/>
          <w:sz w:val="20"/>
          <w:lang w:val="ru-RU"/>
        </w:rPr>
        <w:t>«</w:t>
      </w:r>
      <w:r w:rsidRPr="00D52B4E">
        <w:rPr>
          <w:rFonts w:ascii="Verdana" w:hAnsi="Verdana"/>
          <w:color w:val="000000"/>
          <w:sz w:val="20"/>
          <w:lang w:val="ru-RU"/>
        </w:rPr>
        <w:t>Динго</w:t>
      </w:r>
      <w:r w:rsidR="00D52B4E">
        <w:rPr>
          <w:rFonts w:ascii="Verdana" w:hAnsi="Verdana"/>
          <w:color w:val="000000"/>
          <w:sz w:val="20"/>
          <w:lang w:val="ru-RU"/>
        </w:rPr>
        <w:t>»</w:t>
      </w:r>
      <w:r w:rsidRPr="00D52B4E">
        <w:rPr>
          <w:rFonts w:ascii="Verdana" w:hAnsi="Verdana"/>
          <w:color w:val="000000"/>
          <w:sz w:val="20"/>
          <w:lang w:val="ru-RU"/>
        </w:rPr>
        <w:t>. Тесная, неуютная, до чертиков надоевшая подводная лодка теперь казалась мне самым желанным местом на свете...</w:t>
      </w:r>
    </w:p>
    <w:p w14:paraId="50A748E4"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Страх, навязчивый, все усиливающийся, заставил меня вспомнить о гидротелефоне. Я включила аппарат, но мои спутники молчали. Мы приближались к глубине, на которой погибли роботы, и я понимала, что теперь не до разговоров. Мне очень хотелось услышать голос Ревзина, но я молчала, я заставляла себя молчать.</w:t>
      </w:r>
    </w:p>
    <w:p w14:paraId="3CA43848" w14:textId="294D749F"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 xml:space="preserve">Спуск казался бесконечно долгим. Постепенно страх притупился, потом вообще исчез. Я посмотрела на часы: мы покинули </w:t>
      </w:r>
      <w:r w:rsidR="00D52B4E">
        <w:rPr>
          <w:rFonts w:ascii="Verdana" w:hAnsi="Verdana"/>
          <w:color w:val="000000"/>
          <w:sz w:val="20"/>
          <w:lang w:val="ru-RU"/>
        </w:rPr>
        <w:t>«</w:t>
      </w:r>
      <w:r w:rsidRPr="00D52B4E">
        <w:rPr>
          <w:rFonts w:ascii="Verdana" w:hAnsi="Verdana"/>
          <w:color w:val="000000"/>
          <w:sz w:val="20"/>
          <w:lang w:val="ru-RU"/>
        </w:rPr>
        <w:t>Динго</w:t>
      </w:r>
      <w:r w:rsidR="00D52B4E">
        <w:rPr>
          <w:rFonts w:ascii="Verdana" w:hAnsi="Verdana"/>
          <w:color w:val="000000"/>
          <w:sz w:val="20"/>
          <w:lang w:val="ru-RU"/>
        </w:rPr>
        <w:t>»</w:t>
      </w:r>
      <w:r w:rsidRPr="00D52B4E">
        <w:rPr>
          <w:rFonts w:ascii="Verdana" w:hAnsi="Verdana"/>
          <w:color w:val="000000"/>
          <w:sz w:val="20"/>
          <w:lang w:val="ru-RU"/>
        </w:rPr>
        <w:t xml:space="preserve"> более часа назад. Оставались последние километры. Мы прошли кратер вулкана и теперь опускались по узкой, пробуренной автоматом шахте В лучах прожекторов стены шахты тускло отблескивали матовым, переливающимся светом...</w:t>
      </w:r>
    </w:p>
    <w:p w14:paraId="030FF9C0"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Как настроение?</w:t>
      </w:r>
      <w:r w:rsidRPr="00DB5748">
        <w:rPr>
          <w:rFonts w:ascii="Verdana" w:hAnsi="Verdana"/>
          <w:color w:val="000000"/>
          <w:sz w:val="20"/>
        </w:rPr>
        <w:t> </w:t>
      </w:r>
      <w:r w:rsidRPr="00D52B4E">
        <w:rPr>
          <w:rFonts w:ascii="Verdana" w:hAnsi="Verdana"/>
          <w:color w:val="000000"/>
          <w:sz w:val="20"/>
          <w:lang w:val="ru-RU"/>
        </w:rPr>
        <w:t>— Голос Ревзина прозвучал совсем рядом.</w:t>
      </w:r>
      <w:r w:rsidRPr="00DB5748">
        <w:rPr>
          <w:rFonts w:ascii="Verdana" w:hAnsi="Verdana"/>
          <w:color w:val="000000"/>
          <w:sz w:val="20"/>
        </w:rPr>
        <w:t> </w:t>
      </w:r>
      <w:r w:rsidRPr="00D52B4E">
        <w:rPr>
          <w:rFonts w:ascii="Verdana" w:hAnsi="Verdana"/>
          <w:color w:val="000000"/>
          <w:sz w:val="20"/>
          <w:lang w:val="ru-RU"/>
        </w:rPr>
        <w:t>— Не жалеете, что пошли с нами?</w:t>
      </w:r>
    </w:p>
    <w:p w14:paraId="16ECFB31"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Страшновато?</w:t>
      </w:r>
      <w:r w:rsidRPr="00DB5748">
        <w:rPr>
          <w:rFonts w:ascii="Verdana" w:hAnsi="Verdana"/>
          <w:color w:val="000000"/>
          <w:sz w:val="20"/>
        </w:rPr>
        <w:t> </w:t>
      </w:r>
      <w:r w:rsidRPr="00D52B4E">
        <w:rPr>
          <w:rFonts w:ascii="Verdana" w:hAnsi="Verdana"/>
          <w:color w:val="000000"/>
          <w:sz w:val="20"/>
          <w:lang w:val="ru-RU"/>
        </w:rPr>
        <w:t>— тотчас же спросил Городецкий.</w:t>
      </w:r>
    </w:p>
    <w:p w14:paraId="1C6D4260"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Очень,</w:t>
      </w:r>
      <w:r w:rsidRPr="00DB5748">
        <w:rPr>
          <w:rFonts w:ascii="Verdana" w:hAnsi="Verdana"/>
          <w:color w:val="000000"/>
          <w:sz w:val="20"/>
        </w:rPr>
        <w:t> </w:t>
      </w:r>
      <w:r w:rsidRPr="00D52B4E">
        <w:rPr>
          <w:rFonts w:ascii="Verdana" w:hAnsi="Verdana"/>
          <w:color w:val="000000"/>
          <w:sz w:val="20"/>
          <w:lang w:val="ru-RU"/>
        </w:rPr>
        <w:t>— призналась я.</w:t>
      </w:r>
      <w:r w:rsidRPr="00DB5748">
        <w:rPr>
          <w:rFonts w:ascii="Verdana" w:hAnsi="Verdana"/>
          <w:color w:val="000000"/>
          <w:sz w:val="20"/>
        </w:rPr>
        <w:t> </w:t>
      </w:r>
      <w:r w:rsidRPr="00D52B4E">
        <w:rPr>
          <w:rFonts w:ascii="Verdana" w:hAnsi="Verdana"/>
          <w:color w:val="000000"/>
          <w:sz w:val="20"/>
          <w:lang w:val="ru-RU"/>
        </w:rPr>
        <w:t>— Но теперь уже ничего...</w:t>
      </w:r>
    </w:p>
    <w:p w14:paraId="26981081"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Не беспокойтесь, снова будет страшно,</w:t>
      </w:r>
      <w:r w:rsidRPr="00DB5748">
        <w:rPr>
          <w:rFonts w:ascii="Verdana" w:hAnsi="Verdana"/>
          <w:color w:val="000000"/>
          <w:sz w:val="20"/>
        </w:rPr>
        <w:t> </w:t>
      </w:r>
      <w:r w:rsidRPr="00D52B4E">
        <w:rPr>
          <w:rFonts w:ascii="Verdana" w:hAnsi="Verdana"/>
          <w:color w:val="000000"/>
          <w:sz w:val="20"/>
          <w:lang w:val="ru-RU"/>
        </w:rPr>
        <w:t>— весело обещал Городецкий, и все рассмеялись.</w:t>
      </w:r>
    </w:p>
    <w:p w14:paraId="32BDDE1C"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Внизу свет,</w:t>
      </w:r>
      <w:r w:rsidRPr="00DB5748">
        <w:rPr>
          <w:rFonts w:ascii="Verdana" w:hAnsi="Verdana"/>
          <w:color w:val="000000"/>
          <w:sz w:val="20"/>
        </w:rPr>
        <w:t> </w:t>
      </w:r>
      <w:r w:rsidRPr="00D52B4E">
        <w:rPr>
          <w:rFonts w:ascii="Verdana" w:hAnsi="Verdana"/>
          <w:color w:val="000000"/>
          <w:sz w:val="20"/>
          <w:lang w:val="ru-RU"/>
        </w:rPr>
        <w:t>— сказал один из моряков.</w:t>
      </w:r>
      <w:r w:rsidRPr="00DB5748">
        <w:rPr>
          <w:rFonts w:ascii="Verdana" w:hAnsi="Verdana"/>
          <w:color w:val="000000"/>
          <w:sz w:val="20"/>
        </w:rPr>
        <w:t> </w:t>
      </w:r>
      <w:r w:rsidRPr="00D52B4E">
        <w:rPr>
          <w:rFonts w:ascii="Verdana" w:hAnsi="Verdana"/>
          <w:color w:val="000000"/>
          <w:sz w:val="20"/>
          <w:lang w:val="ru-RU"/>
        </w:rPr>
        <w:t>— Наверно, начальник.</w:t>
      </w:r>
    </w:p>
    <w:p w14:paraId="38FEA952"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Да, навстречу нам поднимался Завитаев. Еще издали, метрах в ста от нас, он распорядился по телефону:</w:t>
      </w:r>
    </w:p>
    <w:p w14:paraId="1CB27DC4"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Двое останутся здесь. В случае опасности немедленно предупредите. Остальные</w:t>
      </w:r>
      <w:r w:rsidRPr="00DB5748">
        <w:rPr>
          <w:rFonts w:ascii="Verdana" w:hAnsi="Verdana"/>
          <w:color w:val="000000"/>
          <w:sz w:val="20"/>
        </w:rPr>
        <w:t> </w:t>
      </w:r>
      <w:r w:rsidRPr="00D52B4E">
        <w:rPr>
          <w:rFonts w:ascii="Verdana" w:hAnsi="Verdana"/>
          <w:color w:val="000000"/>
          <w:sz w:val="20"/>
          <w:lang w:val="ru-RU"/>
        </w:rPr>
        <w:t>— вниз, со мной.</w:t>
      </w:r>
    </w:p>
    <w:p w14:paraId="068F8CEB" w14:textId="10933E64"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Мы остались вдвоем</w:t>
      </w:r>
      <w:r w:rsidRPr="00DB5748">
        <w:rPr>
          <w:rFonts w:ascii="Verdana" w:hAnsi="Verdana"/>
          <w:color w:val="000000"/>
          <w:sz w:val="20"/>
        </w:rPr>
        <w:t> </w:t>
      </w:r>
      <w:r w:rsidRPr="00D52B4E">
        <w:rPr>
          <w:rFonts w:ascii="Verdana" w:hAnsi="Verdana"/>
          <w:color w:val="000000"/>
          <w:sz w:val="20"/>
          <w:lang w:val="ru-RU"/>
        </w:rPr>
        <w:t>— Ревзин и я. Внизу (до шахты было метров полтораста) передвигались огоньки</w:t>
      </w:r>
      <w:r w:rsidRPr="00DB5748">
        <w:rPr>
          <w:rFonts w:ascii="Verdana" w:hAnsi="Verdana"/>
          <w:color w:val="000000"/>
          <w:sz w:val="20"/>
        </w:rPr>
        <w:t> </w:t>
      </w:r>
      <w:r w:rsidRPr="00D52B4E">
        <w:rPr>
          <w:rFonts w:ascii="Verdana" w:hAnsi="Verdana"/>
          <w:color w:val="000000"/>
          <w:sz w:val="20"/>
          <w:lang w:val="ru-RU"/>
        </w:rPr>
        <w:t xml:space="preserve">— там вели подготовку к взрыву. Я спросила Ревзина, почему нас не вызывают с </w:t>
      </w:r>
      <w:r w:rsidR="00D52B4E">
        <w:rPr>
          <w:rFonts w:ascii="Verdana" w:hAnsi="Verdana"/>
          <w:color w:val="000000"/>
          <w:sz w:val="20"/>
          <w:lang w:val="ru-RU"/>
        </w:rPr>
        <w:t>«</w:t>
      </w:r>
      <w:r w:rsidRPr="00D52B4E">
        <w:rPr>
          <w:rFonts w:ascii="Verdana" w:hAnsi="Verdana"/>
          <w:color w:val="000000"/>
          <w:sz w:val="20"/>
          <w:lang w:val="ru-RU"/>
        </w:rPr>
        <w:t>Динго</w:t>
      </w:r>
      <w:r w:rsidR="00D52B4E">
        <w:rPr>
          <w:rFonts w:ascii="Verdana" w:hAnsi="Verdana"/>
          <w:color w:val="000000"/>
          <w:sz w:val="20"/>
          <w:lang w:val="ru-RU"/>
        </w:rPr>
        <w:t>»</w:t>
      </w:r>
      <w:r w:rsidRPr="00D52B4E">
        <w:rPr>
          <w:rFonts w:ascii="Verdana" w:hAnsi="Verdana"/>
          <w:color w:val="000000"/>
          <w:sz w:val="20"/>
          <w:lang w:val="ru-RU"/>
        </w:rPr>
        <w:t>.</w:t>
      </w:r>
    </w:p>
    <w:p w14:paraId="4C1DB623"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Вызывали,</w:t>
      </w:r>
      <w:r w:rsidRPr="00DB5748">
        <w:rPr>
          <w:rFonts w:ascii="Verdana" w:hAnsi="Verdana"/>
          <w:color w:val="000000"/>
          <w:sz w:val="20"/>
        </w:rPr>
        <w:t> </w:t>
      </w:r>
      <w:r w:rsidRPr="00D52B4E">
        <w:rPr>
          <w:rFonts w:ascii="Verdana" w:hAnsi="Verdana"/>
          <w:color w:val="000000"/>
          <w:sz w:val="20"/>
          <w:lang w:val="ru-RU"/>
        </w:rPr>
        <w:t>— ответил Ревзин.</w:t>
      </w:r>
      <w:r w:rsidRPr="00DB5748">
        <w:rPr>
          <w:rFonts w:ascii="Verdana" w:hAnsi="Verdana"/>
          <w:color w:val="000000"/>
          <w:sz w:val="20"/>
        </w:rPr>
        <w:t> </w:t>
      </w:r>
      <w:r w:rsidRPr="00D52B4E">
        <w:rPr>
          <w:rFonts w:ascii="Verdana" w:hAnsi="Verdana"/>
          <w:color w:val="000000"/>
          <w:sz w:val="20"/>
          <w:lang w:val="ru-RU"/>
        </w:rPr>
        <w:t>— Для связи с лодкой нужно повернуть вверх антенну и включить генератор ультразвука на полную мощность. Но лучше поберегите энергию.</w:t>
      </w:r>
    </w:p>
    <w:p w14:paraId="2AE14158"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Он помолчал, затем добавил (я уловила озабоченность в его голосе):</w:t>
      </w:r>
    </w:p>
    <w:p w14:paraId="1E94A4A3"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Скафандр рассчитан на шесть часов. Мы спускались полтора часа, столько же нужно на подъем. К. тому же Завитаев почти на два часа раньше покинул лодку. Словом, минут через тридцать надо идти наверх...</w:t>
      </w:r>
    </w:p>
    <w:p w14:paraId="477CC89F"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19295993" w14:textId="77777777" w:rsidR="009629C6" w:rsidRPr="00D52B4E" w:rsidRDefault="009629C6" w:rsidP="00DB5748">
      <w:pPr>
        <w:pStyle w:val="Heading6"/>
        <w:keepNext w:val="0"/>
        <w:keepLines w:val="0"/>
        <w:suppressAutoHyphens/>
        <w:spacing w:before="0" w:line="240" w:lineRule="auto"/>
        <w:ind w:firstLine="283"/>
        <w:jc w:val="both"/>
        <w:rPr>
          <w:rFonts w:ascii="Verdana" w:hAnsi="Verdana"/>
          <w:b/>
          <w:color w:val="000000"/>
          <w:sz w:val="20"/>
          <w:lang w:val="ru-RU"/>
        </w:rPr>
      </w:pPr>
      <w:r w:rsidRPr="00D52B4E">
        <w:rPr>
          <w:rFonts w:ascii="Verdana" w:hAnsi="Verdana"/>
          <w:color w:val="000000"/>
          <w:sz w:val="20"/>
          <w:lang w:val="ru-RU"/>
        </w:rPr>
        <w:t>* * *</w:t>
      </w:r>
    </w:p>
    <w:p w14:paraId="625E1FC3"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4FF560FE"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Признаюсь, я была плохим часовым. Я включила внешний акустический приемник и слушала океан. Здесь, на гигантской, почти двадцатикилометровой глубине тоже была жизнь! Я слышала самые различные звуки: жужжание, прерывистый писк и нечто вроде барабанного стука</w:t>
      </w:r>
      <w:r w:rsidRPr="00DB5748">
        <w:rPr>
          <w:rFonts w:ascii="Verdana" w:hAnsi="Verdana"/>
          <w:color w:val="000000"/>
          <w:sz w:val="20"/>
        </w:rPr>
        <w:t> </w:t>
      </w:r>
      <w:r w:rsidRPr="00D52B4E">
        <w:rPr>
          <w:rFonts w:ascii="Verdana" w:hAnsi="Verdana"/>
          <w:color w:val="000000"/>
          <w:sz w:val="20"/>
          <w:lang w:val="ru-RU"/>
        </w:rPr>
        <w:t>— громкого, тревожного.</w:t>
      </w:r>
    </w:p>
    <w:p w14:paraId="1396D25C"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Потом я посмотрела наверх</w:t>
      </w:r>
      <w:r w:rsidRPr="00DB5748">
        <w:rPr>
          <w:rFonts w:ascii="Verdana" w:hAnsi="Verdana"/>
          <w:color w:val="000000"/>
          <w:sz w:val="20"/>
        </w:rPr>
        <w:t> </w:t>
      </w:r>
      <w:r w:rsidRPr="00D52B4E">
        <w:rPr>
          <w:rFonts w:ascii="Verdana" w:hAnsi="Verdana"/>
          <w:color w:val="000000"/>
          <w:sz w:val="20"/>
          <w:lang w:val="ru-RU"/>
        </w:rPr>
        <w:t>— и сразу забыла обо всем. Надо мной было звездное небо! Бессчетные мерцающие огоньки создавали полную иллюзию неба, усеянного звездами. Это небо было щедрее земного: звезды двигались, всплывали, гасли, переливались всеми цветами радуги...</w:t>
      </w:r>
    </w:p>
    <w:p w14:paraId="1C10BDFC"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Я подумала о том, что человечество с огромным опозданием начинает завоевание глубин. Почему? Ведь ласты, маска, дыхательная трубка с загубником могли быть изобретены еще во времена фараонов. Акваланг появился с опозданием по крайней мере на полстолетия. Жесткие скафандры в течение столетия почти не совершенствовались. Батисферу и батискаф можно было построить еще в середине прошлого века...</w:t>
      </w:r>
    </w:p>
    <w:p w14:paraId="4955269E"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lastRenderedPageBreak/>
        <w:t>Мы стремимся к далеким планетам: едва ли не каждый мальчишка мечтает о космических полетах. А рядом с нами</w:t>
      </w:r>
      <w:r w:rsidRPr="00DB5748">
        <w:rPr>
          <w:rFonts w:ascii="Verdana" w:hAnsi="Verdana"/>
          <w:color w:val="000000"/>
          <w:sz w:val="20"/>
        </w:rPr>
        <w:t> </w:t>
      </w:r>
      <w:r w:rsidRPr="00D52B4E">
        <w:rPr>
          <w:rFonts w:ascii="Verdana" w:hAnsi="Verdana"/>
          <w:color w:val="000000"/>
          <w:sz w:val="20"/>
          <w:lang w:val="ru-RU"/>
        </w:rPr>
        <w:t>— громадный неисследованный мир. В нем есть все</w:t>
      </w:r>
      <w:r w:rsidRPr="00DB5748">
        <w:rPr>
          <w:rFonts w:ascii="Verdana" w:hAnsi="Verdana"/>
          <w:color w:val="000000"/>
          <w:sz w:val="20"/>
        </w:rPr>
        <w:t> </w:t>
      </w:r>
      <w:r w:rsidRPr="00D52B4E">
        <w:rPr>
          <w:rFonts w:ascii="Verdana" w:hAnsi="Verdana"/>
          <w:color w:val="000000"/>
          <w:sz w:val="20"/>
          <w:lang w:val="ru-RU"/>
        </w:rPr>
        <w:t>— чужая жизнь, нераскрытые тайны, смертельные опасности, неисчерпаемые богатства. И еще</w:t>
      </w:r>
      <w:r w:rsidRPr="00DB5748">
        <w:rPr>
          <w:rFonts w:ascii="Verdana" w:hAnsi="Verdana"/>
          <w:color w:val="000000"/>
          <w:sz w:val="20"/>
        </w:rPr>
        <w:t> </w:t>
      </w:r>
      <w:r w:rsidRPr="00D52B4E">
        <w:rPr>
          <w:rFonts w:ascii="Verdana" w:hAnsi="Verdana"/>
          <w:color w:val="000000"/>
          <w:sz w:val="20"/>
          <w:lang w:val="ru-RU"/>
        </w:rPr>
        <w:t>— никем не виданная красота.</w:t>
      </w:r>
    </w:p>
    <w:p w14:paraId="62B74C78"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Здесь всё впереди. Здесь будет свой Теоретик Гидронавтики. Будет свой Главный Конструктор. Будут первые гидронавты и первое кругосветное путешествие по дну океана...</w:t>
      </w:r>
    </w:p>
    <w:p w14:paraId="2CFD85F7"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15091D90" w14:textId="77777777" w:rsidR="009629C6" w:rsidRPr="00D52B4E" w:rsidRDefault="009629C6" w:rsidP="00DB5748">
      <w:pPr>
        <w:pStyle w:val="Heading6"/>
        <w:keepNext w:val="0"/>
        <w:keepLines w:val="0"/>
        <w:suppressAutoHyphens/>
        <w:spacing w:before="0" w:line="240" w:lineRule="auto"/>
        <w:ind w:firstLine="283"/>
        <w:jc w:val="both"/>
        <w:rPr>
          <w:rFonts w:ascii="Verdana" w:hAnsi="Verdana"/>
          <w:b/>
          <w:color w:val="000000"/>
          <w:sz w:val="20"/>
          <w:lang w:val="ru-RU"/>
        </w:rPr>
      </w:pPr>
      <w:r w:rsidRPr="00D52B4E">
        <w:rPr>
          <w:rFonts w:ascii="Verdana" w:hAnsi="Verdana"/>
          <w:color w:val="000000"/>
          <w:sz w:val="20"/>
          <w:lang w:val="ru-RU"/>
        </w:rPr>
        <w:t>* * *</w:t>
      </w:r>
    </w:p>
    <w:p w14:paraId="19BFE612"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71EA0253"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Включайте двигатель!</w:t>
      </w:r>
      <w:r w:rsidRPr="00DB5748">
        <w:rPr>
          <w:rFonts w:ascii="Verdana" w:hAnsi="Verdana"/>
          <w:color w:val="000000"/>
          <w:sz w:val="20"/>
        </w:rPr>
        <w:t> </w:t>
      </w:r>
      <w:r w:rsidRPr="00D52B4E">
        <w:rPr>
          <w:rFonts w:ascii="Verdana" w:hAnsi="Verdana"/>
          <w:color w:val="000000"/>
          <w:sz w:val="20"/>
          <w:lang w:val="ru-RU"/>
        </w:rPr>
        <w:t>— Ревзин обеими руками тряс меня за плечо.</w:t>
      </w:r>
      <w:r w:rsidRPr="00DB5748">
        <w:rPr>
          <w:rFonts w:ascii="Verdana" w:hAnsi="Verdana"/>
          <w:color w:val="000000"/>
          <w:sz w:val="20"/>
        </w:rPr>
        <w:t> </w:t>
      </w:r>
      <w:r w:rsidRPr="00D52B4E">
        <w:rPr>
          <w:rFonts w:ascii="Verdana" w:hAnsi="Verdana"/>
          <w:color w:val="000000"/>
          <w:sz w:val="20"/>
          <w:lang w:val="ru-RU"/>
        </w:rPr>
        <w:t>— Наши идут. Наверх! Наверх!</w:t>
      </w:r>
    </w:p>
    <w:p w14:paraId="3968166D"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Я передвинула рычажок включения, за спиной забился, задрожал плавник, и с этого момента время стремительно понеслось вперед. Мы поднимались на максимальной скорости; сравнив показания глубиномера и часов, я определила ее в шесть метров в секунду. Завитаев приказал подсоединить резервные аккумуляторы; двигатель работал на форсированном режиме.</w:t>
      </w:r>
    </w:p>
    <w:p w14:paraId="69311934" w14:textId="04F32FF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 xml:space="preserve">Антенна ультразвукового телефона теперь была направлена вверх, и я хорошо слышала </w:t>
      </w:r>
      <w:r w:rsidR="00D52B4E">
        <w:rPr>
          <w:rFonts w:ascii="Verdana" w:hAnsi="Verdana"/>
          <w:color w:val="000000"/>
          <w:sz w:val="20"/>
          <w:lang w:val="ru-RU"/>
        </w:rPr>
        <w:t>«</w:t>
      </w:r>
      <w:r w:rsidRPr="00D52B4E">
        <w:rPr>
          <w:rFonts w:ascii="Verdana" w:hAnsi="Verdana"/>
          <w:color w:val="000000"/>
          <w:sz w:val="20"/>
          <w:lang w:val="ru-RU"/>
        </w:rPr>
        <w:t>Динго</w:t>
      </w:r>
      <w:r w:rsidR="00D52B4E">
        <w:rPr>
          <w:rFonts w:ascii="Verdana" w:hAnsi="Verdana"/>
          <w:color w:val="000000"/>
          <w:sz w:val="20"/>
          <w:lang w:val="ru-RU"/>
        </w:rPr>
        <w:t>»</w:t>
      </w:r>
      <w:r w:rsidRPr="00D52B4E">
        <w:rPr>
          <w:rFonts w:ascii="Verdana" w:hAnsi="Verdana"/>
          <w:color w:val="000000"/>
          <w:sz w:val="20"/>
          <w:lang w:val="ru-RU"/>
        </w:rPr>
        <w:t xml:space="preserve">. К сожалению, у аппарата в лодке сидел Ермаков. Методически, через каждые десять минут, он повторял одно слово: </w:t>
      </w:r>
      <w:r w:rsidR="00D52B4E">
        <w:rPr>
          <w:rFonts w:ascii="Verdana" w:hAnsi="Verdana"/>
          <w:color w:val="000000"/>
          <w:sz w:val="20"/>
          <w:lang w:val="ru-RU"/>
        </w:rPr>
        <w:t>«</w:t>
      </w:r>
      <w:r w:rsidRPr="00D52B4E">
        <w:rPr>
          <w:rFonts w:ascii="Verdana" w:hAnsi="Verdana"/>
          <w:color w:val="000000"/>
          <w:sz w:val="20"/>
          <w:lang w:val="ru-RU"/>
        </w:rPr>
        <w:t>Как?</w:t>
      </w:r>
      <w:r w:rsid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 и умолкал, услышав ответ...</w:t>
      </w:r>
    </w:p>
    <w:p w14:paraId="1BA0D648"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Лучи наших прожекторов сливались в широкий и яркий сноп света. У Завитаева и Ревзина, кроме того, были сильные ультрафиолетовые лампы. Никто не преграждал нам дорогу наверх. И никто не осмелился бы преградить</w:t>
      </w:r>
      <w:r w:rsidRPr="00DB5748">
        <w:rPr>
          <w:rFonts w:ascii="Verdana" w:hAnsi="Verdana"/>
          <w:color w:val="000000"/>
          <w:sz w:val="20"/>
        </w:rPr>
        <w:t> </w:t>
      </w:r>
      <w:r w:rsidRPr="00D52B4E">
        <w:rPr>
          <w:rFonts w:ascii="Verdana" w:hAnsi="Verdana"/>
          <w:color w:val="000000"/>
          <w:sz w:val="20"/>
          <w:lang w:val="ru-RU"/>
        </w:rPr>
        <w:t>— так мне тогда казалось. Но прошло (я бы сказала</w:t>
      </w:r>
      <w:r w:rsidRPr="00DB5748">
        <w:rPr>
          <w:rFonts w:ascii="Verdana" w:hAnsi="Verdana"/>
          <w:color w:val="000000"/>
          <w:sz w:val="20"/>
        </w:rPr>
        <w:t> </w:t>
      </w:r>
      <w:r w:rsidRPr="00D52B4E">
        <w:rPr>
          <w:rFonts w:ascii="Verdana" w:hAnsi="Verdana"/>
          <w:color w:val="000000"/>
          <w:sz w:val="20"/>
          <w:lang w:val="ru-RU"/>
        </w:rPr>
        <w:t>— пролетело) меньше часа, и нам преградили дорогу те самые существа, которые напали на роботов.</w:t>
      </w:r>
    </w:p>
    <w:p w14:paraId="04493B56"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Это случилось на глубине немногим более трех километров До выхода из кратера оставалось что-то около двухсот метров. Мы по-прежнему поднимались на предельной скорости, и вдруг впереди (Завитаев и Самарин были метров на тридцать выше меня) вспыхнули ослепительные огненные полосы. Я сейчас же выключила двигатель. В телефоне загудел голос Самарина:</w:t>
      </w:r>
    </w:p>
    <w:p w14:paraId="0876080B"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Наверху... эти самые... Я заметил двух.</w:t>
      </w:r>
    </w:p>
    <w:p w14:paraId="331F5182"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Их больше,</w:t>
      </w:r>
      <w:r w:rsidRPr="00DB5748">
        <w:rPr>
          <w:rFonts w:ascii="Verdana" w:hAnsi="Verdana"/>
          <w:color w:val="000000"/>
          <w:sz w:val="20"/>
        </w:rPr>
        <w:t> </w:t>
      </w:r>
      <w:r w:rsidRPr="00D52B4E">
        <w:rPr>
          <w:rFonts w:ascii="Verdana" w:hAnsi="Verdana"/>
          <w:color w:val="000000"/>
          <w:sz w:val="20"/>
          <w:lang w:val="ru-RU"/>
        </w:rPr>
        <w:t>— поправил Завитаев.</w:t>
      </w:r>
      <w:r w:rsidRPr="00DB5748">
        <w:rPr>
          <w:rFonts w:ascii="Verdana" w:hAnsi="Verdana"/>
          <w:color w:val="000000"/>
          <w:sz w:val="20"/>
        </w:rPr>
        <w:t> </w:t>
      </w:r>
      <w:r w:rsidRPr="00D52B4E">
        <w:rPr>
          <w:rFonts w:ascii="Verdana" w:hAnsi="Verdana"/>
          <w:color w:val="000000"/>
          <w:sz w:val="20"/>
          <w:lang w:val="ru-RU"/>
        </w:rPr>
        <w:t>— Они прячутся в водорослях. Всем отойти вниз, вправо, к скалистому выступу... А, черт!..</w:t>
      </w:r>
    </w:p>
    <w:p w14:paraId="5386B4F4"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Снова полыхнули огненные струи. И тогда я увидела тех, кто напал на нас. Строго говоря, их я как раз и не увидела. Их нельзя было увидеть</w:t>
      </w:r>
      <w:r w:rsidRPr="00DB5748">
        <w:rPr>
          <w:rFonts w:ascii="Verdana" w:hAnsi="Verdana"/>
          <w:color w:val="000000"/>
          <w:sz w:val="20"/>
        </w:rPr>
        <w:t> </w:t>
      </w:r>
      <w:r w:rsidRPr="00D52B4E">
        <w:rPr>
          <w:rFonts w:ascii="Verdana" w:hAnsi="Verdana"/>
          <w:color w:val="000000"/>
          <w:sz w:val="20"/>
          <w:lang w:val="ru-RU"/>
        </w:rPr>
        <w:t>— они оказались прозрачными и потому невидимыми. Но в ультрафиолетовом свете что-то флюоресцировало внутри этих существ. Внутри</w:t>
      </w:r>
      <w:r w:rsidRPr="00DB5748">
        <w:rPr>
          <w:rFonts w:ascii="Verdana" w:hAnsi="Verdana"/>
          <w:color w:val="000000"/>
          <w:sz w:val="20"/>
        </w:rPr>
        <w:t> </w:t>
      </w:r>
      <w:r w:rsidRPr="00D52B4E">
        <w:rPr>
          <w:rFonts w:ascii="Verdana" w:hAnsi="Verdana"/>
          <w:color w:val="000000"/>
          <w:sz w:val="20"/>
          <w:lang w:val="ru-RU"/>
        </w:rPr>
        <w:t>— опять-таки очень условное определение. Вначале я решила, что светится костный или хрящевой скелет. Сейчас я склонна думать, что флюоресцировал прозрачный панцирь. Во всяком случае, то, что светилось, напоминало по форме паука с шестью громадными суставчатыми конечностями. Именно паука, а не массивного краба, потому что движения этих существ отличались почти невероятной легкостью и скоростью. Если бы пауки передвигались медленнее, я, пожалуй, смогла бы их разглядеть, ибо абсолютно прозрачными они, конечно, не были. Но пауки проносились над нами стремительно, молниеносно. Это походило на полет огромных хищных птиц.</w:t>
      </w:r>
    </w:p>
    <w:p w14:paraId="71D8CE7A"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Мы отбивались электрогидравлическими пистолетами. Навстречу паукам летели огненные струи, вода вскипала от огня, клокотали громадные пузыри пара... Пауки уходили в кусты водорослей, а потом снова бросались на нас. По-видимому, они не знали страха. Их останавливал только огонь. Но с тупой настойчивостью они рвались к нам снова и снова. Сначала их было три или четыре, затем появились еще. Я насчитала восемь и сбилась со счета.</w:t>
      </w:r>
    </w:p>
    <w:p w14:paraId="2576165B"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Плохо,</w:t>
      </w:r>
      <w:r w:rsidRPr="00DB5748">
        <w:rPr>
          <w:rFonts w:ascii="Verdana" w:hAnsi="Verdana"/>
          <w:color w:val="000000"/>
          <w:sz w:val="20"/>
        </w:rPr>
        <w:t> </w:t>
      </w:r>
      <w:r w:rsidRPr="00D52B4E">
        <w:rPr>
          <w:rFonts w:ascii="Verdana" w:hAnsi="Verdana"/>
          <w:color w:val="000000"/>
          <w:sz w:val="20"/>
          <w:lang w:val="ru-RU"/>
        </w:rPr>
        <w:t>— тяжело дыша, сказал Ревзин.</w:t>
      </w:r>
      <w:r w:rsidRPr="00DB5748">
        <w:rPr>
          <w:rFonts w:ascii="Verdana" w:hAnsi="Verdana"/>
          <w:color w:val="000000"/>
          <w:sz w:val="20"/>
        </w:rPr>
        <w:t> </w:t>
      </w:r>
      <w:r w:rsidRPr="00D52B4E">
        <w:rPr>
          <w:rFonts w:ascii="Verdana" w:hAnsi="Verdana"/>
          <w:color w:val="000000"/>
          <w:sz w:val="20"/>
          <w:lang w:val="ru-RU"/>
        </w:rPr>
        <w:t>— Если они задержат нас еще на час-полтора, кончится кислород.</w:t>
      </w:r>
    </w:p>
    <w:p w14:paraId="3E447A99"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Я сообразила, что он говорит о Завитаеве: в наших скафандрах было еще достаточно кислорода.</w:t>
      </w:r>
    </w:p>
    <w:p w14:paraId="64201BBE"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Придется идти на прорыв,</w:t>
      </w:r>
      <w:r w:rsidRPr="00DB5748">
        <w:rPr>
          <w:rFonts w:ascii="Verdana" w:hAnsi="Verdana"/>
          <w:color w:val="000000"/>
          <w:sz w:val="20"/>
        </w:rPr>
        <w:t> </w:t>
      </w:r>
      <w:r w:rsidRPr="00D52B4E">
        <w:rPr>
          <w:rFonts w:ascii="Verdana" w:hAnsi="Verdana"/>
          <w:color w:val="000000"/>
          <w:sz w:val="20"/>
          <w:lang w:val="ru-RU"/>
        </w:rPr>
        <w:t>— отозвался Самарин.</w:t>
      </w:r>
    </w:p>
    <w:p w14:paraId="3ED531E6"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Правильно, товарищ капитан,</w:t>
      </w:r>
      <w:r w:rsidRPr="00DB5748">
        <w:rPr>
          <w:rFonts w:ascii="Verdana" w:hAnsi="Verdana"/>
          <w:color w:val="000000"/>
          <w:sz w:val="20"/>
        </w:rPr>
        <w:t> </w:t>
      </w:r>
      <w:r w:rsidRPr="00D52B4E">
        <w:rPr>
          <w:rFonts w:ascii="Verdana" w:hAnsi="Verdana"/>
          <w:color w:val="000000"/>
          <w:sz w:val="20"/>
          <w:lang w:val="ru-RU"/>
        </w:rPr>
        <w:t>— поддержал его один из моряков.</w:t>
      </w:r>
      <w:r w:rsidRPr="00DB5748">
        <w:rPr>
          <w:rFonts w:ascii="Verdana" w:hAnsi="Verdana"/>
          <w:color w:val="000000"/>
          <w:sz w:val="20"/>
        </w:rPr>
        <w:t> </w:t>
      </w:r>
      <w:r w:rsidRPr="00D52B4E">
        <w:rPr>
          <w:rFonts w:ascii="Verdana" w:hAnsi="Verdana"/>
          <w:color w:val="000000"/>
          <w:sz w:val="20"/>
          <w:lang w:val="ru-RU"/>
        </w:rPr>
        <w:t>— Станем в круг и...</w:t>
      </w:r>
    </w:p>
    <w:p w14:paraId="13E81149"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lastRenderedPageBreak/>
        <w:t>—</w:t>
      </w:r>
      <w:r w:rsidRPr="00DB5748">
        <w:rPr>
          <w:rFonts w:ascii="Verdana" w:hAnsi="Verdana"/>
          <w:color w:val="000000"/>
          <w:sz w:val="20"/>
        </w:rPr>
        <w:t> </w:t>
      </w:r>
      <w:r w:rsidRPr="00D52B4E">
        <w:rPr>
          <w:rFonts w:ascii="Verdana" w:hAnsi="Verdana"/>
          <w:color w:val="000000"/>
          <w:sz w:val="20"/>
          <w:lang w:val="ru-RU"/>
        </w:rPr>
        <w:t>Не спешите,</w:t>
      </w:r>
      <w:r w:rsidRPr="00DB5748">
        <w:rPr>
          <w:rFonts w:ascii="Verdana" w:hAnsi="Verdana"/>
          <w:color w:val="000000"/>
          <w:sz w:val="20"/>
        </w:rPr>
        <w:t> </w:t>
      </w:r>
      <w:r w:rsidRPr="00D52B4E">
        <w:rPr>
          <w:rFonts w:ascii="Verdana" w:hAnsi="Verdana"/>
          <w:color w:val="000000"/>
          <w:sz w:val="20"/>
          <w:lang w:val="ru-RU"/>
        </w:rPr>
        <w:t>— вмешался Завитаев.</w:t>
      </w:r>
      <w:r w:rsidRPr="00DB5748">
        <w:rPr>
          <w:rFonts w:ascii="Verdana" w:hAnsi="Verdana"/>
          <w:color w:val="000000"/>
          <w:sz w:val="20"/>
        </w:rPr>
        <w:t> </w:t>
      </w:r>
      <w:r w:rsidRPr="00D52B4E">
        <w:rPr>
          <w:rFonts w:ascii="Verdana" w:hAnsi="Verdana"/>
          <w:color w:val="000000"/>
          <w:sz w:val="20"/>
          <w:lang w:val="ru-RU"/>
        </w:rPr>
        <w:t>— Мы даже не знаем, чем эти твари собираются нас взять. Нельзя лезть на них вслепую.</w:t>
      </w:r>
    </w:p>
    <w:p w14:paraId="48EBD0FF"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Натиск пауков прервал разговор. На этот раз пауки надвигались сплошной стеной. Один из них приблизился ко мне</w:t>
      </w:r>
      <w:r w:rsidRPr="00DB5748">
        <w:rPr>
          <w:rFonts w:ascii="Verdana" w:hAnsi="Verdana"/>
          <w:color w:val="000000"/>
          <w:sz w:val="20"/>
        </w:rPr>
        <w:t> </w:t>
      </w:r>
      <w:r w:rsidRPr="00D52B4E">
        <w:rPr>
          <w:rFonts w:ascii="Verdana" w:hAnsi="Verdana"/>
          <w:color w:val="000000"/>
          <w:sz w:val="20"/>
          <w:lang w:val="ru-RU"/>
        </w:rPr>
        <w:t>— я ясно увидела фиолетовое мерцание его длинных лап и поспешно нажала спусковые крючки обоих пистолетов. Огненная завеса отогнала пауков.</w:t>
      </w:r>
    </w:p>
    <w:p w14:paraId="19BD9850"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Через час сработает взрыватель,</w:t>
      </w:r>
      <w:r w:rsidRPr="00DB5748">
        <w:rPr>
          <w:rFonts w:ascii="Verdana" w:hAnsi="Verdana"/>
          <w:color w:val="000000"/>
          <w:sz w:val="20"/>
        </w:rPr>
        <w:t> </w:t>
      </w:r>
      <w:r w:rsidRPr="00D52B4E">
        <w:rPr>
          <w:rFonts w:ascii="Verdana" w:hAnsi="Verdana"/>
          <w:color w:val="000000"/>
          <w:sz w:val="20"/>
          <w:lang w:val="ru-RU"/>
        </w:rPr>
        <w:t>— продолжал Завитаев.</w:t>
      </w:r>
      <w:r w:rsidRPr="00DB5748">
        <w:rPr>
          <w:rFonts w:ascii="Verdana" w:hAnsi="Verdana"/>
          <w:color w:val="000000"/>
          <w:sz w:val="20"/>
        </w:rPr>
        <w:t> </w:t>
      </w:r>
      <w:r w:rsidRPr="00D52B4E">
        <w:rPr>
          <w:rFonts w:ascii="Verdana" w:hAnsi="Verdana"/>
          <w:color w:val="000000"/>
          <w:sz w:val="20"/>
          <w:lang w:val="ru-RU"/>
        </w:rPr>
        <w:t>— Начнется извержение. Оно опаснее этих тварей.</w:t>
      </w:r>
    </w:p>
    <w:p w14:paraId="1988E817"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Я спросила, нельзя ли изменить время взрыва.</w:t>
      </w:r>
    </w:p>
    <w:p w14:paraId="343C8895"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Нет,</w:t>
      </w:r>
      <w:r w:rsidRPr="00DB5748">
        <w:rPr>
          <w:rFonts w:ascii="Verdana" w:hAnsi="Verdana"/>
          <w:color w:val="000000"/>
          <w:sz w:val="20"/>
        </w:rPr>
        <w:t> </w:t>
      </w:r>
      <w:r w:rsidRPr="00D52B4E">
        <w:rPr>
          <w:rFonts w:ascii="Verdana" w:hAnsi="Verdana"/>
          <w:color w:val="000000"/>
          <w:sz w:val="20"/>
          <w:lang w:val="ru-RU"/>
        </w:rPr>
        <w:t>— ответил Завитаев.</w:t>
      </w:r>
      <w:r w:rsidRPr="00DB5748">
        <w:rPr>
          <w:rFonts w:ascii="Verdana" w:hAnsi="Verdana"/>
          <w:color w:val="000000"/>
          <w:sz w:val="20"/>
        </w:rPr>
        <w:t> </w:t>
      </w:r>
      <w:r w:rsidRPr="00D52B4E">
        <w:rPr>
          <w:rFonts w:ascii="Verdana" w:hAnsi="Verdana"/>
          <w:color w:val="000000"/>
          <w:sz w:val="20"/>
          <w:lang w:val="ru-RU"/>
        </w:rPr>
        <w:t>— Взрыватель сработает от часового механизма. Опускаться вниз уже поздно.</w:t>
      </w:r>
    </w:p>
    <w:p w14:paraId="115087E2"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Наступило молчание.</w:t>
      </w:r>
    </w:p>
    <w:p w14:paraId="5979B514"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Стреляйте точнее,</w:t>
      </w:r>
      <w:r w:rsidRPr="00DB5748">
        <w:rPr>
          <w:rFonts w:ascii="Verdana" w:hAnsi="Verdana"/>
          <w:color w:val="000000"/>
          <w:sz w:val="20"/>
        </w:rPr>
        <w:t> </w:t>
      </w:r>
      <w:r w:rsidRPr="00D52B4E">
        <w:rPr>
          <w:rFonts w:ascii="Verdana" w:hAnsi="Verdana"/>
          <w:color w:val="000000"/>
          <w:sz w:val="20"/>
          <w:lang w:val="ru-RU"/>
        </w:rPr>
        <w:t>— сказал потом Ревзин.</w:t>
      </w:r>
      <w:r w:rsidRPr="00DB5748">
        <w:rPr>
          <w:rFonts w:ascii="Verdana" w:hAnsi="Verdana"/>
          <w:color w:val="000000"/>
          <w:sz w:val="20"/>
        </w:rPr>
        <w:t> </w:t>
      </w:r>
      <w:r w:rsidRPr="00D52B4E">
        <w:rPr>
          <w:rFonts w:ascii="Verdana" w:hAnsi="Verdana"/>
          <w:color w:val="000000"/>
          <w:sz w:val="20"/>
          <w:lang w:val="ru-RU"/>
        </w:rPr>
        <w:t>— Самовоспламеняющаяся жидкость в пистолетах быстро расходуется.</w:t>
      </w:r>
    </w:p>
    <w:p w14:paraId="2D24A126"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Внимание!</w:t>
      </w:r>
      <w:r w:rsidRPr="00DB5748">
        <w:rPr>
          <w:rFonts w:ascii="Verdana" w:hAnsi="Verdana"/>
          <w:color w:val="000000"/>
          <w:sz w:val="20"/>
        </w:rPr>
        <w:t> </w:t>
      </w:r>
      <w:r w:rsidRPr="00D52B4E">
        <w:rPr>
          <w:rFonts w:ascii="Verdana" w:hAnsi="Verdana"/>
          <w:color w:val="000000"/>
          <w:sz w:val="20"/>
          <w:lang w:val="ru-RU"/>
        </w:rPr>
        <w:t>— предупредил Завитаев.</w:t>
      </w:r>
      <w:r w:rsidRPr="00DB5748">
        <w:rPr>
          <w:rFonts w:ascii="Verdana" w:hAnsi="Verdana"/>
          <w:color w:val="000000"/>
          <w:sz w:val="20"/>
        </w:rPr>
        <w:t> </w:t>
      </w:r>
      <w:r w:rsidRPr="00D52B4E">
        <w:rPr>
          <w:rFonts w:ascii="Verdana" w:hAnsi="Verdana"/>
          <w:color w:val="000000"/>
          <w:sz w:val="20"/>
          <w:lang w:val="ru-RU"/>
        </w:rPr>
        <w:t>— Они идут... Что за черт! Что там происходит?..</w:t>
      </w:r>
    </w:p>
    <w:p w14:paraId="71470352"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Наверху происходило нечто непонятное. Призрачные пауки набросились на кого-то другого. В первый момент мне показалось, что это перевернутая лодка. Но, приглядевшись, я поняла, что новый противник пауков</w:t>
      </w:r>
      <w:r w:rsidRPr="00DB5748">
        <w:rPr>
          <w:rFonts w:ascii="Verdana" w:hAnsi="Verdana"/>
          <w:color w:val="000000"/>
          <w:sz w:val="20"/>
        </w:rPr>
        <w:t> </w:t>
      </w:r>
      <w:r w:rsidRPr="00D52B4E">
        <w:rPr>
          <w:rFonts w:ascii="Verdana" w:hAnsi="Verdana"/>
          <w:color w:val="000000"/>
          <w:sz w:val="20"/>
          <w:lang w:val="ru-RU"/>
        </w:rPr>
        <w:t>— живое существо. Его лоснящееся в лучах прожекторов черное туловище и в самом деле напоминало перевернутую лодку. Сплюснутая, почти плоская голова имела огромные челюсти. Две пары толстых, мощных ласт пенили воду.</w:t>
      </w:r>
    </w:p>
    <w:p w14:paraId="4C575CCC"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Приятное создание,</w:t>
      </w:r>
      <w:r w:rsidRPr="00DB5748">
        <w:rPr>
          <w:rFonts w:ascii="Verdana" w:hAnsi="Verdana"/>
          <w:color w:val="000000"/>
          <w:sz w:val="20"/>
        </w:rPr>
        <w:t> </w:t>
      </w:r>
      <w:r w:rsidRPr="00D52B4E">
        <w:rPr>
          <w:rFonts w:ascii="Verdana" w:hAnsi="Verdana"/>
          <w:color w:val="000000"/>
          <w:sz w:val="20"/>
          <w:lang w:val="ru-RU"/>
        </w:rPr>
        <w:t>— иронически заметил Завитаев.</w:t>
      </w:r>
      <w:r w:rsidRPr="00DB5748">
        <w:rPr>
          <w:rFonts w:ascii="Verdana" w:hAnsi="Verdana"/>
          <w:color w:val="000000"/>
          <w:sz w:val="20"/>
        </w:rPr>
        <w:t> </w:t>
      </w:r>
      <w:r w:rsidRPr="00D52B4E">
        <w:rPr>
          <w:rFonts w:ascii="Verdana" w:hAnsi="Verdana"/>
          <w:color w:val="000000"/>
          <w:sz w:val="20"/>
          <w:lang w:val="ru-RU"/>
        </w:rPr>
        <w:t>— Если они сцепятся между собой...</w:t>
      </w:r>
    </w:p>
    <w:p w14:paraId="4E8FC943"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Они сцепились. И вот тут мы увидели, чем сражаются призрачные пауки. Они не подходили вплотную к своему противнику. Нет. Они кружились около него. Сначала мы не понимали, в чем дело. Но очень скоро движения неповоротливого черного существа стали какими-то странными, судорожными, подергивающимися.</w:t>
      </w:r>
    </w:p>
    <w:p w14:paraId="7D28F04B"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Они его чем-то опутывают!</w:t>
      </w:r>
      <w:r w:rsidRPr="00DB5748">
        <w:rPr>
          <w:rFonts w:ascii="Verdana" w:hAnsi="Verdana"/>
          <w:color w:val="000000"/>
          <w:sz w:val="20"/>
        </w:rPr>
        <w:t> </w:t>
      </w:r>
      <w:r w:rsidRPr="00D52B4E">
        <w:rPr>
          <w:rFonts w:ascii="Verdana" w:hAnsi="Verdana"/>
          <w:color w:val="000000"/>
          <w:sz w:val="20"/>
          <w:lang w:val="ru-RU"/>
        </w:rPr>
        <w:t>— воскликнул Городецкий.</w:t>
      </w:r>
    </w:p>
    <w:p w14:paraId="26976F19"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Да, пауки быстро опутывали своего противника невидимыми нитями. Мне показалось, что сейчас все будет кончено. Туловище черного существа согнулось, ласты беспорядочно били воду... Но, видимо, противник пауков имел поистине чудовищную силу. Он рванулся и разорвал невидимую сеть. И сразу же прыгнул на неосторожно приблизившегося паука, смял его, раскрыл и сомкнул пасть...</w:t>
      </w:r>
    </w:p>
    <w:p w14:paraId="1A8DE3AE"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Остальные пауки тревожно заметались, потом опять образовали круг. Все началось сначала.</w:t>
      </w:r>
    </w:p>
    <w:p w14:paraId="50645CA2" w14:textId="58D4BD3D"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Есть идея,</w:t>
      </w:r>
      <w:r w:rsidRPr="00DB5748">
        <w:rPr>
          <w:rFonts w:ascii="Verdana" w:hAnsi="Verdana"/>
          <w:color w:val="000000"/>
          <w:sz w:val="20"/>
        </w:rPr>
        <w:t> </w:t>
      </w:r>
      <w:r w:rsidRPr="00D52B4E">
        <w:rPr>
          <w:rFonts w:ascii="Verdana" w:hAnsi="Verdana"/>
          <w:color w:val="000000"/>
          <w:sz w:val="20"/>
          <w:lang w:val="ru-RU"/>
        </w:rPr>
        <w:t>— сказал вдруг Самарин.</w:t>
      </w:r>
      <w:r w:rsidRPr="00DB5748">
        <w:rPr>
          <w:rFonts w:ascii="Verdana" w:hAnsi="Verdana"/>
          <w:color w:val="000000"/>
          <w:sz w:val="20"/>
        </w:rPr>
        <w:t> </w:t>
      </w:r>
      <w:r w:rsidRPr="00D52B4E">
        <w:rPr>
          <w:rFonts w:ascii="Verdana" w:hAnsi="Verdana"/>
          <w:color w:val="000000"/>
          <w:sz w:val="20"/>
          <w:lang w:val="ru-RU"/>
        </w:rPr>
        <w:t xml:space="preserve">— Пока они заняты друг другом, мы можем отойти вниз. С </w:t>
      </w:r>
      <w:r w:rsidR="00D52B4E">
        <w:rPr>
          <w:rFonts w:ascii="Verdana" w:hAnsi="Verdana"/>
          <w:color w:val="000000"/>
          <w:sz w:val="20"/>
          <w:lang w:val="ru-RU"/>
        </w:rPr>
        <w:t>«</w:t>
      </w:r>
      <w:r w:rsidRPr="00D52B4E">
        <w:rPr>
          <w:rFonts w:ascii="Verdana" w:hAnsi="Verdana"/>
          <w:color w:val="000000"/>
          <w:sz w:val="20"/>
          <w:lang w:val="ru-RU"/>
        </w:rPr>
        <w:t>Динго</w:t>
      </w:r>
      <w:r w:rsidR="00D52B4E">
        <w:rPr>
          <w:rFonts w:ascii="Verdana" w:hAnsi="Verdana"/>
          <w:color w:val="000000"/>
          <w:sz w:val="20"/>
          <w:lang w:val="ru-RU"/>
        </w:rPr>
        <w:t>»</w:t>
      </w:r>
      <w:r w:rsidRPr="00D52B4E">
        <w:rPr>
          <w:rFonts w:ascii="Verdana" w:hAnsi="Verdana"/>
          <w:color w:val="000000"/>
          <w:sz w:val="20"/>
          <w:lang w:val="ru-RU"/>
        </w:rPr>
        <w:t xml:space="preserve"> сбросят глубинную бомбу, и...</w:t>
      </w:r>
    </w:p>
    <w:p w14:paraId="35428533"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Правильно!</w:t>
      </w:r>
      <w:r w:rsidRPr="00DB5748">
        <w:rPr>
          <w:rFonts w:ascii="Verdana" w:hAnsi="Verdana"/>
          <w:color w:val="000000"/>
          <w:sz w:val="20"/>
        </w:rPr>
        <w:t> </w:t>
      </w:r>
      <w:r w:rsidRPr="00D52B4E">
        <w:rPr>
          <w:rFonts w:ascii="Verdana" w:hAnsi="Verdana"/>
          <w:color w:val="000000"/>
          <w:sz w:val="20"/>
          <w:lang w:val="ru-RU"/>
        </w:rPr>
        <w:t>— перебил Завитаев.</w:t>
      </w:r>
      <w:r w:rsidRPr="00DB5748">
        <w:rPr>
          <w:rFonts w:ascii="Verdana" w:hAnsi="Verdana"/>
          <w:color w:val="000000"/>
          <w:sz w:val="20"/>
        </w:rPr>
        <w:t> </w:t>
      </w:r>
      <w:r w:rsidRPr="00D52B4E">
        <w:rPr>
          <w:rFonts w:ascii="Verdana" w:hAnsi="Verdana"/>
          <w:color w:val="000000"/>
          <w:sz w:val="20"/>
          <w:lang w:val="ru-RU"/>
        </w:rPr>
        <w:t>— Передавайте приказ.</w:t>
      </w:r>
    </w:p>
    <w:p w14:paraId="53FCC0E8"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Мы опускались очень медленно, стараясь не привлечь внимания пауков и не вызвать погони. Но схватка наверху была в полном разгаре, и пауки, видимо, забыли о нас. Глубиномер показывал четыре с половиной километра, когда Завитаев, посоветовавшись с капитаном, приказал остановиться. Мы укрылись в трещинах кратера. Надо было ждать: по расчетам Самарина, на спуск бомбы требовалось минут сорок.</w:t>
      </w:r>
    </w:p>
    <w:p w14:paraId="228153C8" w14:textId="085DBBFC"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 xml:space="preserve">Время от времени Ермаков невозмутимо сообщал: </w:t>
      </w:r>
      <w:r w:rsidR="00D52B4E">
        <w:rPr>
          <w:rFonts w:ascii="Verdana" w:hAnsi="Verdana"/>
          <w:color w:val="000000"/>
          <w:sz w:val="20"/>
          <w:lang w:val="ru-RU"/>
        </w:rPr>
        <w:t>«</w:t>
      </w:r>
      <w:r w:rsidRPr="00D52B4E">
        <w:rPr>
          <w:rFonts w:ascii="Verdana" w:hAnsi="Verdana"/>
          <w:color w:val="000000"/>
          <w:sz w:val="20"/>
          <w:lang w:val="ru-RU"/>
        </w:rPr>
        <w:t>Сбросили две бомбы... Бомбы прошли глубину в двести метров... Триста... пятьсот...</w:t>
      </w:r>
      <w:r w:rsidR="00D52B4E">
        <w:rPr>
          <w:rFonts w:ascii="Verdana" w:hAnsi="Verdana"/>
          <w:color w:val="000000"/>
          <w:sz w:val="20"/>
          <w:lang w:val="ru-RU"/>
        </w:rPr>
        <w:t>»</w:t>
      </w:r>
      <w:r w:rsidRPr="00D52B4E">
        <w:rPr>
          <w:rFonts w:ascii="Verdana" w:hAnsi="Verdana"/>
          <w:color w:val="000000"/>
          <w:sz w:val="20"/>
          <w:lang w:val="ru-RU"/>
        </w:rPr>
        <w:t xml:space="preserve"> Я знала: если схватка наверху закончится раньше, чем бомбы достигнут кратера, пауки могут уцелеть. В этом случае нам придется идти на прорыв. Но, пока мы проплывем полтораста- двести метров, пауки успеют опутать нас своими невидимыми нитями.</w:t>
      </w:r>
    </w:p>
    <w:p w14:paraId="5677EEC8" w14:textId="019028E0"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 xml:space="preserve">Ермаков бесстрастно отсчитывал: </w:t>
      </w:r>
      <w:r w:rsidR="00D52B4E">
        <w:rPr>
          <w:rFonts w:ascii="Verdana" w:hAnsi="Verdana"/>
          <w:color w:val="000000"/>
          <w:sz w:val="20"/>
          <w:lang w:val="ru-RU"/>
        </w:rPr>
        <w:t>«</w:t>
      </w:r>
      <w:r w:rsidRPr="00D52B4E">
        <w:rPr>
          <w:rFonts w:ascii="Verdana" w:hAnsi="Verdana"/>
          <w:color w:val="000000"/>
          <w:sz w:val="20"/>
          <w:lang w:val="ru-RU"/>
        </w:rPr>
        <w:t>Семьсот... Восемьсот... Тысяча...</w:t>
      </w:r>
      <w:r w:rsidR="00D52B4E">
        <w:rPr>
          <w:rFonts w:ascii="Verdana" w:hAnsi="Verdana"/>
          <w:color w:val="000000"/>
          <w:sz w:val="20"/>
          <w:lang w:val="ru-RU"/>
        </w:rPr>
        <w:t>»</w:t>
      </w:r>
      <w:r w:rsidRPr="00D52B4E">
        <w:rPr>
          <w:rFonts w:ascii="Verdana" w:hAnsi="Verdana"/>
          <w:color w:val="000000"/>
          <w:sz w:val="20"/>
          <w:lang w:val="ru-RU"/>
        </w:rPr>
        <w:t xml:space="preserve"> Мы молчали; излучатели гидротелефонов были направлены вверх</w:t>
      </w:r>
      <w:r w:rsidRPr="00DB5748">
        <w:rPr>
          <w:rFonts w:ascii="Verdana" w:hAnsi="Verdana"/>
          <w:color w:val="000000"/>
          <w:sz w:val="20"/>
        </w:rPr>
        <w:t> </w:t>
      </w:r>
      <w:r w:rsidRPr="00D52B4E">
        <w:rPr>
          <w:rFonts w:ascii="Verdana" w:hAnsi="Verdana"/>
          <w:color w:val="000000"/>
          <w:sz w:val="20"/>
          <w:lang w:val="ru-RU"/>
        </w:rPr>
        <w:t xml:space="preserve">— все слушали Ермакова. </w:t>
      </w:r>
      <w:r w:rsidR="00D52B4E">
        <w:rPr>
          <w:rFonts w:ascii="Verdana" w:hAnsi="Verdana"/>
          <w:color w:val="000000"/>
          <w:sz w:val="20"/>
          <w:lang w:val="ru-RU"/>
        </w:rPr>
        <w:t>«</w:t>
      </w:r>
      <w:r w:rsidRPr="00D52B4E">
        <w:rPr>
          <w:rFonts w:ascii="Verdana" w:hAnsi="Verdana"/>
          <w:color w:val="000000"/>
          <w:sz w:val="20"/>
          <w:lang w:val="ru-RU"/>
        </w:rPr>
        <w:t>Тысяча триста... тысяча шестьсот...</w:t>
      </w:r>
      <w:r w:rsidR="00D52B4E">
        <w:rPr>
          <w:rFonts w:ascii="Verdana" w:hAnsi="Verdana"/>
          <w:color w:val="000000"/>
          <w:sz w:val="20"/>
          <w:lang w:val="ru-RU"/>
        </w:rPr>
        <w:t>»</w:t>
      </w:r>
      <w:r w:rsidRPr="00D52B4E">
        <w:rPr>
          <w:rFonts w:ascii="Verdana" w:hAnsi="Verdana"/>
          <w:color w:val="000000"/>
          <w:sz w:val="20"/>
          <w:lang w:val="ru-RU"/>
        </w:rPr>
        <w:t xml:space="preserve"> Я посмотрела на часы: еще полчаса задержки</w:t>
      </w:r>
      <w:r w:rsidRPr="00DB5748">
        <w:rPr>
          <w:rFonts w:ascii="Verdana" w:hAnsi="Verdana"/>
          <w:color w:val="000000"/>
          <w:sz w:val="20"/>
        </w:rPr>
        <w:t> </w:t>
      </w:r>
      <w:r w:rsidRPr="00D52B4E">
        <w:rPr>
          <w:rFonts w:ascii="Verdana" w:hAnsi="Verdana"/>
          <w:color w:val="000000"/>
          <w:sz w:val="20"/>
          <w:lang w:val="ru-RU"/>
        </w:rPr>
        <w:t>— и у Завитаева не хватит кислорода на подъем.</w:t>
      </w:r>
    </w:p>
    <w:p w14:paraId="5210414D"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Волнуетесь?..</w:t>
      </w:r>
    </w:p>
    <w:p w14:paraId="54A60E39"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Завитаев стоял рядом со мной. Сквозь иллюминаторы- свой и его</w:t>
      </w:r>
      <w:r w:rsidRPr="00DB5748">
        <w:rPr>
          <w:rFonts w:ascii="Verdana" w:hAnsi="Verdana"/>
          <w:color w:val="000000"/>
          <w:sz w:val="20"/>
        </w:rPr>
        <w:t> </w:t>
      </w:r>
      <w:r w:rsidRPr="00D52B4E">
        <w:rPr>
          <w:rFonts w:ascii="Verdana" w:hAnsi="Verdana"/>
          <w:color w:val="000000"/>
          <w:sz w:val="20"/>
          <w:lang w:val="ru-RU"/>
        </w:rPr>
        <w:t>— я видела поблескивающие, улыбающиеся глаза. Голос был азартный, даже веселый.</w:t>
      </w:r>
    </w:p>
    <w:p w14:paraId="017C8617"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 xml:space="preserve">Понимаете, появилась мысль... Ведь мы делаем глупость: бурим сверху. Зачем? Там, внизу, под земной корой, огромные силы. Надо только открыть им дорогу. </w:t>
      </w:r>
      <w:r w:rsidRPr="00D52B4E">
        <w:rPr>
          <w:rFonts w:ascii="Verdana" w:hAnsi="Verdana"/>
          <w:color w:val="000000"/>
          <w:sz w:val="20"/>
          <w:lang w:val="ru-RU"/>
        </w:rPr>
        <w:lastRenderedPageBreak/>
        <w:t>Подтолкнуть, направить</w:t>
      </w:r>
      <w:r w:rsidRPr="00DB5748">
        <w:rPr>
          <w:rFonts w:ascii="Verdana" w:hAnsi="Verdana"/>
          <w:color w:val="000000"/>
          <w:sz w:val="20"/>
        </w:rPr>
        <w:t> </w:t>
      </w:r>
      <w:r w:rsidRPr="00D52B4E">
        <w:rPr>
          <w:rFonts w:ascii="Verdana" w:hAnsi="Verdana"/>
          <w:color w:val="000000"/>
          <w:sz w:val="20"/>
          <w:lang w:val="ru-RU"/>
        </w:rPr>
        <w:t>— хотя бы излучением или сейсмическими волнами. Скважина должна буриться из-под земной коры. Парадокс, а? Как все новое, не больше. Вы думаете, парадокс?</w:t>
      </w:r>
    </w:p>
    <w:p w14:paraId="2130CA9E"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Я просто ничего не понимала. Я видела только, что Завитаев нашел какую-то идею. Он был поглощен ею и не ждал ответа на свой вопрос. Я спросила, хватит ли у него кислорода. Он посмотрел на меня, на секунду задумался, потом серьезно сказал:</w:t>
      </w:r>
    </w:p>
    <w:p w14:paraId="67D9D3F5"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Кислород? Я дышу через раз... для экономии. Между прочим, вы молодец, не трусите. Если надоест писать романы, поступайте ко мне в экспедицию. Водолазом, а? Теперь мы только и начнем по-настоящему. Такая идея... Почему она не пришла раньше...</w:t>
      </w:r>
    </w:p>
    <w:p w14:paraId="2AA54B10"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223D79EF" w14:textId="77777777" w:rsidR="009629C6" w:rsidRPr="00D52B4E" w:rsidRDefault="009629C6" w:rsidP="00DB5748">
      <w:pPr>
        <w:pStyle w:val="Heading6"/>
        <w:keepNext w:val="0"/>
        <w:keepLines w:val="0"/>
        <w:suppressAutoHyphens/>
        <w:spacing w:before="0" w:line="240" w:lineRule="auto"/>
        <w:ind w:firstLine="283"/>
        <w:jc w:val="both"/>
        <w:rPr>
          <w:rFonts w:ascii="Verdana" w:hAnsi="Verdana"/>
          <w:b/>
          <w:color w:val="000000"/>
          <w:sz w:val="20"/>
          <w:lang w:val="ru-RU"/>
        </w:rPr>
      </w:pPr>
      <w:r w:rsidRPr="00D52B4E">
        <w:rPr>
          <w:rFonts w:ascii="Verdana" w:hAnsi="Verdana"/>
          <w:color w:val="000000"/>
          <w:sz w:val="20"/>
          <w:lang w:val="ru-RU"/>
        </w:rPr>
        <w:t>* * *</w:t>
      </w:r>
    </w:p>
    <w:p w14:paraId="2B7B867D"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3CE339E2"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Мысль, которая смутно возникла у меня еще днем, стала вдруг определенной и ясной. Я подумала о том, что, по старой литературной традиции, мы пишем о борьбе человека с природой как о схватке равных. Мы пишем об этом так, как писали сто лет назад. Но время изменилось, а вместе с ним изменились и люди. Если раньше единоборство человека с природой было яростным, ожесточенным и далеко не всегда оканчивалось торжеством человека, то теперь у природы мало шансов на победу. Человек заранее уверен в своем торжестве. Люди (это произошло как-то незаметно за последние полстолетия) перестали выпрашивать милости у природы. Они поняли, что сильнее природы, что, какие бы дерзкие задачи они ни ставили, природа сдастся, уступит. Отсюда и безграничная уверенность в себе. Уверенность, основанная не на личных качествах одного человека, единоборствующего с природой, а на сознании неограниченности сил всего человечества, вступающего в новый век.</w:t>
      </w:r>
    </w:p>
    <w:p w14:paraId="74307016"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Человек, прокладывающий путь в космос, перекраивающий материки, создающий в океане Атлантиду, опрокинет все пределы. Завитаев и Городецкий правы: нет границ, поставленных природой человеку.</w:t>
      </w:r>
    </w:p>
    <w:p w14:paraId="0148E5CC"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Пройдет время. Забудется, исчезнет многое</w:t>
      </w:r>
      <w:r w:rsidRPr="00DB5748">
        <w:rPr>
          <w:rFonts w:ascii="Verdana" w:hAnsi="Verdana"/>
          <w:color w:val="000000"/>
          <w:sz w:val="20"/>
        </w:rPr>
        <w:t> </w:t>
      </w:r>
      <w:r w:rsidRPr="00D52B4E">
        <w:rPr>
          <w:rFonts w:ascii="Verdana" w:hAnsi="Verdana"/>
          <w:color w:val="000000"/>
          <w:sz w:val="20"/>
          <w:lang w:val="ru-RU"/>
        </w:rPr>
        <w:t>— алчность, зависть, малодушие... И, может быть, главным качеством человека, живущего в век коммунизма, будет именно это гордое сознание принадлежности к великой, не знающей преград своим дерзаниям, умной, доброй, красивой человеческой семье.</w:t>
      </w:r>
    </w:p>
    <w:p w14:paraId="64A46281"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1163CCD4" w14:textId="77777777" w:rsidR="009629C6" w:rsidRPr="00D52B4E" w:rsidRDefault="009629C6" w:rsidP="00DB5748">
      <w:pPr>
        <w:pStyle w:val="Heading6"/>
        <w:keepNext w:val="0"/>
        <w:keepLines w:val="0"/>
        <w:suppressAutoHyphens/>
        <w:spacing w:before="0" w:line="240" w:lineRule="auto"/>
        <w:ind w:firstLine="283"/>
        <w:jc w:val="both"/>
        <w:rPr>
          <w:rFonts w:ascii="Verdana" w:hAnsi="Verdana"/>
          <w:b/>
          <w:color w:val="000000"/>
          <w:sz w:val="20"/>
          <w:lang w:val="ru-RU"/>
        </w:rPr>
      </w:pPr>
      <w:r w:rsidRPr="00D52B4E">
        <w:rPr>
          <w:rFonts w:ascii="Verdana" w:hAnsi="Verdana"/>
          <w:color w:val="000000"/>
          <w:sz w:val="20"/>
          <w:lang w:val="ru-RU"/>
        </w:rPr>
        <w:t>* * *</w:t>
      </w:r>
    </w:p>
    <w:p w14:paraId="3CB5976A"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p>
    <w:p w14:paraId="1D7E9267"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В телефоне послышался взволнованный (или мне показалось?) голос Ермакова:</w:t>
      </w:r>
    </w:p>
    <w:p w14:paraId="1BC34B8B"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Три километра... Бомбы пошли точно в кратер!</w:t>
      </w:r>
    </w:p>
    <w:p w14:paraId="2E35C9F8"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Прячьтесь!</w:t>
      </w:r>
      <w:r w:rsidRPr="00DB5748">
        <w:rPr>
          <w:rFonts w:ascii="Verdana" w:hAnsi="Verdana"/>
          <w:color w:val="000000"/>
          <w:sz w:val="20"/>
        </w:rPr>
        <w:t> </w:t>
      </w:r>
      <w:r w:rsidRPr="00D52B4E">
        <w:rPr>
          <w:rFonts w:ascii="Verdana" w:hAnsi="Verdana"/>
          <w:color w:val="000000"/>
          <w:sz w:val="20"/>
          <w:lang w:val="ru-RU"/>
        </w:rPr>
        <w:t>— Завитаев подталкивал меня к скале.</w:t>
      </w:r>
    </w:p>
    <w:p w14:paraId="60920AF4"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И сразу же наверху громыхнул взрыв. Я едва успела прижаться к камням, как снова раздался взрыв. Вода бурлила, скафандр гудел и бился о камни. Я попыталась уцепиться за выступы скалы...</w:t>
      </w:r>
    </w:p>
    <w:p w14:paraId="5DBB2701"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Вперед! Теперь</w:t>
      </w:r>
      <w:r w:rsidRPr="00DB5748">
        <w:rPr>
          <w:rFonts w:ascii="Verdana" w:hAnsi="Verdana"/>
          <w:color w:val="000000"/>
          <w:sz w:val="20"/>
        </w:rPr>
        <w:t> </w:t>
      </w:r>
      <w:r w:rsidRPr="00D52B4E">
        <w:rPr>
          <w:rFonts w:ascii="Verdana" w:hAnsi="Verdana"/>
          <w:color w:val="000000"/>
          <w:sz w:val="20"/>
          <w:lang w:val="ru-RU"/>
        </w:rPr>
        <w:t>— вперед!</w:t>
      </w:r>
    </w:p>
    <w:p w14:paraId="6FD42E92"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Я оттолкнулась от скалы и включила двигатель. Завитаев ждал меня.</w:t>
      </w:r>
    </w:p>
    <w:p w14:paraId="3A0B95BE"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w:t>
      </w:r>
      <w:r w:rsidRPr="00DB5748">
        <w:rPr>
          <w:rFonts w:ascii="Verdana" w:hAnsi="Verdana"/>
          <w:color w:val="000000"/>
          <w:sz w:val="20"/>
        </w:rPr>
        <w:t> </w:t>
      </w:r>
      <w:r w:rsidRPr="00D52B4E">
        <w:rPr>
          <w:rFonts w:ascii="Verdana" w:hAnsi="Verdana"/>
          <w:color w:val="000000"/>
          <w:sz w:val="20"/>
          <w:lang w:val="ru-RU"/>
        </w:rPr>
        <w:t>Быстрее! Все сюда!..</w:t>
      </w:r>
    </w:p>
    <w:p w14:paraId="697C79DB"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Прожекторы с трудом пробивали мутную воду. В трех</w:t>
      </w:r>
      <w:r w:rsidRPr="00DB5748">
        <w:rPr>
          <w:rFonts w:ascii="Verdana" w:hAnsi="Verdana"/>
          <w:color w:val="000000"/>
          <w:sz w:val="20"/>
        </w:rPr>
        <w:t> </w:t>
      </w:r>
      <w:r w:rsidRPr="00D52B4E">
        <w:rPr>
          <w:rFonts w:ascii="Verdana" w:hAnsi="Verdana"/>
          <w:color w:val="000000"/>
          <w:sz w:val="20"/>
          <w:lang w:val="ru-RU"/>
        </w:rPr>
        <w:t>— четырех метрах уже ничего не было видно. Мы поднимались плечом к плечу, держа пистолеты наготове. Но пауки исчезли. Выход из кратера был свободен.</w:t>
      </w:r>
    </w:p>
    <w:p w14:paraId="675BAC9C" w14:textId="55F179B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 xml:space="preserve">Через двадцать минут, когда мы приближались к </w:t>
      </w:r>
      <w:r w:rsidR="00D52B4E">
        <w:rPr>
          <w:rFonts w:ascii="Verdana" w:hAnsi="Verdana"/>
          <w:color w:val="000000"/>
          <w:sz w:val="20"/>
          <w:lang w:val="ru-RU"/>
        </w:rPr>
        <w:t>«</w:t>
      </w:r>
      <w:r w:rsidRPr="00D52B4E">
        <w:rPr>
          <w:rFonts w:ascii="Verdana" w:hAnsi="Verdana"/>
          <w:color w:val="000000"/>
          <w:sz w:val="20"/>
          <w:lang w:val="ru-RU"/>
        </w:rPr>
        <w:t>Динго</w:t>
      </w:r>
      <w:r w:rsidR="00D52B4E">
        <w:rPr>
          <w:rFonts w:ascii="Verdana" w:hAnsi="Verdana"/>
          <w:color w:val="000000"/>
          <w:sz w:val="20"/>
          <w:lang w:val="ru-RU"/>
        </w:rPr>
        <w:t>»</w:t>
      </w:r>
      <w:r w:rsidRPr="00D52B4E">
        <w:rPr>
          <w:rFonts w:ascii="Verdana" w:hAnsi="Verdana"/>
          <w:color w:val="000000"/>
          <w:sz w:val="20"/>
          <w:lang w:val="ru-RU"/>
        </w:rPr>
        <w:t>, я почувствовала сотрясение воды: как будто кто-то несильно толкнул меня. Это внизу, в шахте, взорвался атомный заряд, открывая путь магме...</w:t>
      </w:r>
    </w:p>
    <w:p w14:paraId="42F9C5A6" w14:textId="7E57348A"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С утра ветер гонит над океаном серые тучи. Временами они опускаются совсем низко, к волнам. В двух километрах на север</w:t>
      </w:r>
      <w:r w:rsidRPr="00DB5748">
        <w:rPr>
          <w:rFonts w:ascii="Verdana" w:hAnsi="Verdana"/>
          <w:color w:val="000000"/>
          <w:sz w:val="20"/>
        </w:rPr>
        <w:t> </w:t>
      </w:r>
      <w:r w:rsidRPr="00D52B4E">
        <w:rPr>
          <w:rFonts w:ascii="Verdana" w:hAnsi="Verdana"/>
          <w:color w:val="000000"/>
          <w:sz w:val="20"/>
          <w:lang w:val="ru-RU"/>
        </w:rPr>
        <w:t xml:space="preserve">— с ходового мостика </w:t>
      </w:r>
      <w:r w:rsidR="00D52B4E">
        <w:rPr>
          <w:rFonts w:ascii="Verdana" w:hAnsi="Verdana"/>
          <w:color w:val="000000"/>
          <w:sz w:val="20"/>
          <w:lang w:val="ru-RU"/>
        </w:rPr>
        <w:t>«</w:t>
      </w:r>
      <w:r w:rsidRPr="00D52B4E">
        <w:rPr>
          <w:rFonts w:ascii="Verdana" w:hAnsi="Verdana"/>
          <w:color w:val="000000"/>
          <w:sz w:val="20"/>
          <w:lang w:val="ru-RU"/>
        </w:rPr>
        <w:t>Иркутска</w:t>
      </w:r>
      <w:r w:rsidR="00D52B4E">
        <w:rPr>
          <w:rFonts w:ascii="Verdana" w:hAnsi="Verdana"/>
          <w:color w:val="000000"/>
          <w:sz w:val="20"/>
          <w:lang w:val="ru-RU"/>
        </w:rPr>
        <w:t>»</w:t>
      </w:r>
      <w:r w:rsidRPr="00D52B4E">
        <w:rPr>
          <w:rFonts w:ascii="Verdana" w:hAnsi="Verdana"/>
          <w:color w:val="000000"/>
          <w:sz w:val="20"/>
          <w:lang w:val="ru-RU"/>
        </w:rPr>
        <w:t xml:space="preserve"> видно далеко</w:t>
      </w:r>
      <w:r w:rsidRPr="00DB5748">
        <w:rPr>
          <w:rFonts w:ascii="Verdana" w:hAnsi="Verdana"/>
          <w:color w:val="000000"/>
          <w:sz w:val="20"/>
        </w:rPr>
        <w:t> </w:t>
      </w:r>
      <w:r w:rsidRPr="00D52B4E">
        <w:rPr>
          <w:rFonts w:ascii="Verdana" w:hAnsi="Verdana"/>
          <w:color w:val="000000"/>
          <w:sz w:val="20"/>
          <w:lang w:val="ru-RU"/>
        </w:rPr>
        <w:t>— грохочет вулкан. Его окутанная дымом вершина уже поднялась над водой. Это произошло на третий месяц после начала извержения. По ночам багровое зарево освещает океан. Днем клубы пара и дыма поднимаются высоко в небо.</w:t>
      </w:r>
    </w:p>
    <w:p w14:paraId="03203724" w14:textId="77777777" w:rsidR="009629C6"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lastRenderedPageBreak/>
        <w:t>Извержение продолжается. Островок растет. За сутки он увеличивается на пять тысяч квадратных метров. Завитаев говорит, что извержение закончится через месяц, не раньше.</w:t>
      </w:r>
    </w:p>
    <w:p w14:paraId="3C7FD428" w14:textId="19C18268" w:rsidR="00F216E2" w:rsidRPr="00D52B4E" w:rsidRDefault="009629C6" w:rsidP="00DB5748">
      <w:pPr>
        <w:suppressAutoHyphens/>
        <w:spacing w:after="0" w:line="240" w:lineRule="auto"/>
        <w:ind w:firstLine="283"/>
        <w:jc w:val="both"/>
        <w:rPr>
          <w:rFonts w:ascii="Verdana" w:hAnsi="Verdana"/>
          <w:color w:val="000000"/>
          <w:sz w:val="20"/>
          <w:lang w:val="ru-RU"/>
        </w:rPr>
      </w:pPr>
      <w:r w:rsidRPr="00D52B4E">
        <w:rPr>
          <w:rFonts w:ascii="Verdana" w:hAnsi="Verdana"/>
          <w:color w:val="000000"/>
          <w:sz w:val="20"/>
          <w:lang w:val="ru-RU"/>
        </w:rPr>
        <w:t xml:space="preserve">Я стою на мостике </w:t>
      </w:r>
      <w:r w:rsidR="00D52B4E">
        <w:rPr>
          <w:rFonts w:ascii="Verdana" w:hAnsi="Verdana"/>
          <w:color w:val="000000"/>
          <w:sz w:val="20"/>
          <w:lang w:val="ru-RU"/>
        </w:rPr>
        <w:t>«</w:t>
      </w:r>
      <w:r w:rsidRPr="00D52B4E">
        <w:rPr>
          <w:rFonts w:ascii="Verdana" w:hAnsi="Verdana"/>
          <w:color w:val="000000"/>
          <w:sz w:val="20"/>
          <w:lang w:val="ru-RU"/>
        </w:rPr>
        <w:t>Иркутска</w:t>
      </w:r>
      <w:r w:rsidR="00D52B4E">
        <w:rPr>
          <w:rFonts w:ascii="Verdana" w:hAnsi="Verdana"/>
          <w:color w:val="000000"/>
          <w:sz w:val="20"/>
          <w:lang w:val="ru-RU"/>
        </w:rPr>
        <w:t>»</w:t>
      </w:r>
      <w:r w:rsidRPr="00D52B4E">
        <w:rPr>
          <w:rFonts w:ascii="Verdana" w:hAnsi="Verdana"/>
          <w:color w:val="000000"/>
          <w:sz w:val="20"/>
          <w:lang w:val="ru-RU"/>
        </w:rPr>
        <w:t xml:space="preserve">. Корабль режет побуревшие от пепла волны. Воздух пропитан запахом серы. Нужно уйти вниз, в каюту. Но мне не хочется уходить. Я смотрю на созданную человеком Атлантиду и думаю о сказанных когда-то Завитаевым словах: </w:t>
      </w:r>
      <w:r w:rsidR="00D52B4E">
        <w:rPr>
          <w:rFonts w:ascii="Verdana" w:hAnsi="Verdana"/>
          <w:color w:val="000000"/>
          <w:sz w:val="20"/>
          <w:lang w:val="ru-RU"/>
        </w:rPr>
        <w:t>«</w:t>
      </w:r>
      <w:r w:rsidRPr="00D52B4E">
        <w:rPr>
          <w:rFonts w:ascii="Verdana" w:hAnsi="Verdana"/>
          <w:color w:val="000000"/>
          <w:sz w:val="20"/>
          <w:lang w:val="ru-RU"/>
        </w:rPr>
        <w:t>Слишком много знали</w:t>
      </w:r>
      <w:r w:rsidRPr="00DB5748">
        <w:rPr>
          <w:rFonts w:ascii="Verdana" w:hAnsi="Verdana"/>
          <w:color w:val="000000"/>
          <w:sz w:val="20"/>
        </w:rPr>
        <w:t> </w:t>
      </w:r>
      <w:r w:rsidRPr="00D52B4E">
        <w:rPr>
          <w:rFonts w:ascii="Verdana" w:hAnsi="Verdana"/>
          <w:color w:val="000000"/>
          <w:sz w:val="20"/>
          <w:lang w:val="ru-RU"/>
        </w:rPr>
        <w:t>— и потому погибли... Меня такая философия не устраивает. Я за другой принцип: много знали</w:t>
      </w:r>
      <w:r w:rsidRPr="00DB5748">
        <w:rPr>
          <w:rFonts w:ascii="Verdana" w:hAnsi="Verdana"/>
          <w:color w:val="000000"/>
          <w:sz w:val="20"/>
        </w:rPr>
        <w:t> </w:t>
      </w:r>
      <w:r w:rsidRPr="00D52B4E">
        <w:rPr>
          <w:rFonts w:ascii="Verdana" w:hAnsi="Verdana"/>
          <w:color w:val="000000"/>
          <w:sz w:val="20"/>
          <w:lang w:val="ru-RU"/>
        </w:rPr>
        <w:t>— и потому создали Атлантиду...</w:t>
      </w:r>
      <w:r w:rsidR="00D52B4E">
        <w:rPr>
          <w:rFonts w:ascii="Verdana" w:hAnsi="Verdana"/>
          <w:color w:val="000000"/>
          <w:sz w:val="20"/>
          <w:lang w:val="ru-RU"/>
        </w:rPr>
        <w:t>»</w:t>
      </w:r>
    </w:p>
    <w:sectPr w:rsidR="00F216E2" w:rsidRPr="00D52B4E" w:rsidSect="00DB5748">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6D3DF" w14:textId="77777777" w:rsidR="000238B7" w:rsidRDefault="000238B7" w:rsidP="00DB5748">
      <w:pPr>
        <w:spacing w:after="0" w:line="240" w:lineRule="auto"/>
      </w:pPr>
      <w:r>
        <w:separator/>
      </w:r>
    </w:p>
  </w:endnote>
  <w:endnote w:type="continuationSeparator" w:id="0">
    <w:p w14:paraId="5724F4C1" w14:textId="77777777" w:rsidR="000238B7" w:rsidRDefault="000238B7" w:rsidP="00DB5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8E62C" w14:textId="77777777" w:rsidR="00DB5748" w:rsidRDefault="00DB5748" w:rsidP="00A90A5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AC1F7B" w14:textId="77777777" w:rsidR="00DB5748" w:rsidRDefault="00DB5748" w:rsidP="00DB57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3A580" w14:textId="4FAC98AE" w:rsidR="00DB5748" w:rsidRPr="00D52B4E" w:rsidRDefault="00DB5748" w:rsidP="00DB5748">
    <w:pPr>
      <w:pStyle w:val="Footer"/>
      <w:ind w:right="360"/>
      <w:rPr>
        <w:rFonts w:ascii="Arial" w:hAnsi="Arial" w:cs="Arial"/>
        <w:color w:val="999999"/>
        <w:sz w:val="20"/>
        <w:lang w:val="ru-RU"/>
      </w:rPr>
    </w:pPr>
    <w:r w:rsidRPr="00D52B4E">
      <w:rPr>
        <w:rStyle w:val="PageNumber"/>
        <w:rFonts w:ascii="Arial" w:hAnsi="Arial" w:cs="Arial"/>
        <w:color w:val="999999"/>
        <w:sz w:val="20"/>
        <w:lang w:val="ru-RU"/>
      </w:rPr>
      <w:t xml:space="preserve">Библиотека «Артефакт» — </w:t>
    </w:r>
    <w:r w:rsidRPr="00DB5748">
      <w:rPr>
        <w:rStyle w:val="PageNumber"/>
        <w:rFonts w:ascii="Arial" w:hAnsi="Arial" w:cs="Arial"/>
        <w:color w:val="999999"/>
        <w:sz w:val="20"/>
      </w:rPr>
      <w:t>http</w:t>
    </w:r>
    <w:r w:rsidRPr="00D52B4E">
      <w:rPr>
        <w:rStyle w:val="PageNumber"/>
        <w:rFonts w:ascii="Arial" w:hAnsi="Arial" w:cs="Arial"/>
        <w:color w:val="999999"/>
        <w:sz w:val="20"/>
        <w:lang w:val="ru-RU"/>
      </w:rPr>
      <w:t>://</w:t>
    </w:r>
    <w:r w:rsidRPr="00DB5748">
      <w:rPr>
        <w:rStyle w:val="PageNumber"/>
        <w:rFonts w:ascii="Arial" w:hAnsi="Arial" w:cs="Arial"/>
        <w:color w:val="999999"/>
        <w:sz w:val="20"/>
      </w:rPr>
      <w:t>artefact</w:t>
    </w:r>
    <w:r w:rsidRPr="00D52B4E">
      <w:rPr>
        <w:rStyle w:val="PageNumber"/>
        <w:rFonts w:ascii="Arial" w:hAnsi="Arial" w:cs="Arial"/>
        <w:color w:val="999999"/>
        <w:sz w:val="20"/>
        <w:lang w:val="ru-RU"/>
      </w:rPr>
      <w:t>.</w:t>
    </w:r>
    <w:r w:rsidRPr="00DB5748">
      <w:rPr>
        <w:rStyle w:val="PageNumber"/>
        <w:rFonts w:ascii="Arial" w:hAnsi="Arial" w:cs="Arial"/>
        <w:color w:val="999999"/>
        <w:sz w:val="20"/>
      </w:rPr>
      <w:t>lib</w:t>
    </w:r>
    <w:r w:rsidRPr="00D52B4E">
      <w:rPr>
        <w:rStyle w:val="PageNumber"/>
        <w:rFonts w:ascii="Arial" w:hAnsi="Arial" w:cs="Arial"/>
        <w:color w:val="999999"/>
        <w:sz w:val="20"/>
        <w:lang w:val="ru-RU"/>
      </w:rPr>
      <w:t>.</w:t>
    </w:r>
    <w:r w:rsidRPr="00DB5748">
      <w:rPr>
        <w:rStyle w:val="PageNumber"/>
        <w:rFonts w:ascii="Arial" w:hAnsi="Arial" w:cs="Arial"/>
        <w:color w:val="999999"/>
        <w:sz w:val="20"/>
      </w:rPr>
      <w:t>ru</w:t>
    </w:r>
    <w:r w:rsidRPr="00D52B4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86DE" w14:textId="77777777" w:rsidR="00DB5748" w:rsidRDefault="00DB57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E10D1" w14:textId="77777777" w:rsidR="000238B7" w:rsidRDefault="000238B7" w:rsidP="00DB5748">
      <w:pPr>
        <w:spacing w:after="0" w:line="240" w:lineRule="auto"/>
      </w:pPr>
      <w:r>
        <w:separator/>
      </w:r>
    </w:p>
  </w:footnote>
  <w:footnote w:type="continuationSeparator" w:id="0">
    <w:p w14:paraId="7F8499C1" w14:textId="77777777" w:rsidR="000238B7" w:rsidRDefault="000238B7" w:rsidP="00DB57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B3C11" w14:textId="77777777" w:rsidR="00DB5748" w:rsidRDefault="00DB57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DC0C5" w14:textId="10DD3FAE" w:rsidR="00DB5748" w:rsidRPr="00D52B4E" w:rsidRDefault="00DB5748" w:rsidP="00DB5748">
    <w:pPr>
      <w:pStyle w:val="Header"/>
      <w:rPr>
        <w:rFonts w:ascii="Arial" w:hAnsi="Arial" w:cs="Arial"/>
        <w:color w:val="999999"/>
        <w:sz w:val="20"/>
        <w:lang w:val="ru-RU"/>
      </w:rPr>
    </w:pPr>
    <w:r w:rsidRPr="00D52B4E">
      <w:rPr>
        <w:rFonts w:ascii="Arial" w:hAnsi="Arial" w:cs="Arial"/>
        <w:color w:val="999999"/>
        <w:sz w:val="20"/>
        <w:lang w:val="ru-RU"/>
      </w:rPr>
      <w:t xml:space="preserve">Библиотека «Артефакт» — </w:t>
    </w:r>
    <w:r w:rsidRPr="00DB5748">
      <w:rPr>
        <w:rFonts w:ascii="Arial" w:hAnsi="Arial" w:cs="Arial"/>
        <w:color w:val="999999"/>
        <w:sz w:val="20"/>
      </w:rPr>
      <w:t>http</w:t>
    </w:r>
    <w:r w:rsidRPr="00D52B4E">
      <w:rPr>
        <w:rFonts w:ascii="Arial" w:hAnsi="Arial" w:cs="Arial"/>
        <w:color w:val="999999"/>
        <w:sz w:val="20"/>
        <w:lang w:val="ru-RU"/>
      </w:rPr>
      <w:t>://</w:t>
    </w:r>
    <w:r w:rsidRPr="00DB5748">
      <w:rPr>
        <w:rFonts w:ascii="Arial" w:hAnsi="Arial" w:cs="Arial"/>
        <w:color w:val="999999"/>
        <w:sz w:val="20"/>
      </w:rPr>
      <w:t>artefact</w:t>
    </w:r>
    <w:r w:rsidRPr="00D52B4E">
      <w:rPr>
        <w:rFonts w:ascii="Arial" w:hAnsi="Arial" w:cs="Arial"/>
        <w:color w:val="999999"/>
        <w:sz w:val="20"/>
        <w:lang w:val="ru-RU"/>
      </w:rPr>
      <w:t>.</w:t>
    </w:r>
    <w:r w:rsidRPr="00DB5748">
      <w:rPr>
        <w:rFonts w:ascii="Arial" w:hAnsi="Arial" w:cs="Arial"/>
        <w:color w:val="999999"/>
        <w:sz w:val="20"/>
      </w:rPr>
      <w:t>lib</w:t>
    </w:r>
    <w:r w:rsidRPr="00D52B4E">
      <w:rPr>
        <w:rFonts w:ascii="Arial" w:hAnsi="Arial" w:cs="Arial"/>
        <w:color w:val="999999"/>
        <w:sz w:val="20"/>
        <w:lang w:val="ru-RU"/>
      </w:rPr>
      <w:t>.</w:t>
    </w:r>
    <w:r w:rsidRPr="00DB5748">
      <w:rPr>
        <w:rFonts w:ascii="Arial" w:hAnsi="Arial" w:cs="Arial"/>
        <w:color w:val="999999"/>
        <w:sz w:val="20"/>
      </w:rPr>
      <w:t>ru</w:t>
    </w:r>
    <w:r w:rsidRPr="00D52B4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D0063" w14:textId="77777777" w:rsidR="00DB5748" w:rsidRDefault="00DB57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38B7"/>
    <w:rsid w:val="00034616"/>
    <w:rsid w:val="0006063C"/>
    <w:rsid w:val="00065C98"/>
    <w:rsid w:val="0015074B"/>
    <w:rsid w:val="0029639D"/>
    <w:rsid w:val="00326F90"/>
    <w:rsid w:val="009629C6"/>
    <w:rsid w:val="00970AB3"/>
    <w:rsid w:val="00AA1D8D"/>
    <w:rsid w:val="00B47730"/>
    <w:rsid w:val="00CB0664"/>
    <w:rsid w:val="00CD182D"/>
    <w:rsid w:val="00D52B4E"/>
    <w:rsid w:val="00DB5748"/>
    <w:rsid w:val="00F216E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895558"/>
  <w14:defaultImageDpi w14:val="300"/>
  <w15:docId w15:val="{42D7A496-FAD3-4849-89DE-B18DD3F9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9629C6"/>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9629C6"/>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9629C6"/>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9629C6"/>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9629C6"/>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9629C6"/>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9629C6"/>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9629C6"/>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9629C6"/>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9629C6"/>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9629C6"/>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9629C6"/>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9629C6"/>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962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8795</Words>
  <Characters>50136</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58814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создавший Атлантиду</dc:title>
  <dc:subject/>
  <dc:creator>Валентина Николаевна Журавлёва</dc:creator>
  <cp:keywords/>
  <dc:description/>
  <cp:lastModifiedBy>Andrey Piskunov</cp:lastModifiedBy>
  <cp:revision>9</cp:revision>
  <dcterms:created xsi:type="dcterms:W3CDTF">2013-12-23T23:15:00Z</dcterms:created>
  <dcterms:modified xsi:type="dcterms:W3CDTF">2025-07-14T23:17:00Z</dcterms:modified>
  <cp:category/>
</cp:coreProperties>
</file>